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CA98C" w14:textId="77777777" w:rsidR="00305D63" w:rsidRDefault="00B16C9D" w:rsidP="00B16C9D">
      <w:pPr>
        <w:pStyle w:val="KeinLeerraum"/>
        <w:rPr>
          <w:rFonts w:ascii="Arial" w:eastAsia="PMingLiU" w:hAnsi="Arial" w:cs="Arial"/>
          <w:sz w:val="20"/>
          <w:szCs w:val="20"/>
          <w:lang w:val="de-CH" w:eastAsia="zh-TW"/>
        </w:rPr>
      </w:pPr>
      <w:bookmarkStart w:id="0" w:name="_GoBack"/>
      <w:bookmarkEnd w:id="0"/>
      <w:r w:rsidRPr="00B16C9D">
        <w:rPr>
          <w:rFonts w:ascii="Arial" w:eastAsia="PMingLiU" w:hAnsi="Arial" w:cs="Arial"/>
          <w:sz w:val="20"/>
          <w:szCs w:val="20"/>
          <w:lang w:val="de-CH" w:eastAsia="zh-TW"/>
        </w:rPr>
        <w:t xml:space="preserve">Eidgenössisches Departement für Wirtschaft, Bildung und </w:t>
      </w:r>
    </w:p>
    <w:p w14:paraId="79ACDBF7" w14:textId="32241955" w:rsidR="00B16C9D" w:rsidRPr="00B16C9D" w:rsidRDefault="00B16C9D" w:rsidP="00B16C9D">
      <w:pPr>
        <w:pStyle w:val="KeinLeerraum"/>
        <w:rPr>
          <w:rFonts w:ascii="Arial" w:eastAsia="PMingLiU" w:hAnsi="Arial" w:cs="Arial"/>
          <w:sz w:val="20"/>
          <w:szCs w:val="20"/>
          <w:lang w:val="de-CH" w:eastAsia="zh-TW"/>
        </w:rPr>
      </w:pPr>
      <w:r w:rsidRPr="00B16C9D">
        <w:rPr>
          <w:rFonts w:ascii="Arial" w:eastAsia="PMingLiU" w:hAnsi="Arial" w:cs="Arial"/>
          <w:sz w:val="20"/>
          <w:szCs w:val="20"/>
          <w:lang w:val="de-CH" w:eastAsia="zh-TW"/>
        </w:rPr>
        <w:t xml:space="preserve">Forschung WBF </w:t>
      </w:r>
    </w:p>
    <w:p w14:paraId="777F7F86" w14:textId="77777777" w:rsidR="00B16C9D" w:rsidRPr="003C5F68" w:rsidRDefault="00B16C9D" w:rsidP="00B16C9D">
      <w:pPr>
        <w:spacing w:line="240" w:lineRule="auto"/>
      </w:pPr>
    </w:p>
    <w:p w14:paraId="714C2DFD" w14:textId="77777777" w:rsidR="00B16C9D" w:rsidRPr="003C5F68" w:rsidRDefault="00B16C9D" w:rsidP="00B16C9D">
      <w:pPr>
        <w:spacing w:line="240" w:lineRule="auto"/>
      </w:pPr>
      <w:r w:rsidRPr="003C5F68">
        <w:t xml:space="preserve">Staatssekretariat für Bildung, Forschung und Innovation SBFI </w:t>
      </w:r>
    </w:p>
    <w:p w14:paraId="128D3BEC" w14:textId="77777777" w:rsidR="00B16C9D" w:rsidRPr="003C5F68" w:rsidRDefault="00B16C9D" w:rsidP="00B16C9D">
      <w:pPr>
        <w:spacing w:line="240" w:lineRule="auto"/>
      </w:pPr>
      <w:r w:rsidRPr="003C5F68">
        <w:t xml:space="preserve">Abteilung Hochschulen  </w:t>
      </w:r>
    </w:p>
    <w:p w14:paraId="4F408DB2" w14:textId="77777777" w:rsidR="00B16C9D" w:rsidRPr="003C5F68" w:rsidRDefault="00B16C9D" w:rsidP="00B16C9D">
      <w:pPr>
        <w:spacing w:line="240" w:lineRule="auto"/>
      </w:pPr>
      <w:r w:rsidRPr="003C5F68">
        <w:t xml:space="preserve">Einsteinstrasse 2 </w:t>
      </w:r>
    </w:p>
    <w:p w14:paraId="7A88D202" w14:textId="77777777" w:rsidR="00B16C9D" w:rsidRPr="003C5F68" w:rsidRDefault="00B16C9D" w:rsidP="00B16C9D">
      <w:pPr>
        <w:spacing w:line="240" w:lineRule="auto"/>
      </w:pPr>
      <w:r w:rsidRPr="003C5F68">
        <w:t>3003 Bern</w:t>
      </w:r>
    </w:p>
    <w:p w14:paraId="6DED8997" w14:textId="77777777" w:rsidR="00B16C9D" w:rsidRPr="003C5F68" w:rsidRDefault="00B16C9D" w:rsidP="00B16C9D"/>
    <w:p w14:paraId="4CC4513A" w14:textId="5A60C322" w:rsidR="00B16C9D" w:rsidRPr="003C5F68" w:rsidRDefault="00B16C9D" w:rsidP="00B16C9D">
      <w:r w:rsidRPr="003C5F68">
        <w:t xml:space="preserve">Per E-Mail an: </w:t>
      </w:r>
      <w:hyperlink r:id="rId8" w:history="1">
        <w:r w:rsidRPr="00B16C9D">
          <w:t>christina.baumann@sbfi.admin.ch</w:t>
        </w:r>
      </w:hyperlink>
    </w:p>
    <w:p w14:paraId="64226EB3" w14:textId="77777777" w:rsidR="00B16C9D" w:rsidRDefault="00B16C9D" w:rsidP="00B16C9D"/>
    <w:p w14:paraId="7B40C615" w14:textId="77777777" w:rsidR="00B16C9D" w:rsidRDefault="00B16C9D" w:rsidP="00B16C9D"/>
    <w:p w14:paraId="28665A8F" w14:textId="77777777" w:rsidR="00B16C9D" w:rsidRDefault="00B16C9D" w:rsidP="00B16C9D"/>
    <w:p w14:paraId="6CD2DBD6" w14:textId="7EFC195F" w:rsidR="00B16C9D" w:rsidRPr="003C5F68" w:rsidRDefault="00B16C9D" w:rsidP="00B16C9D">
      <w:r w:rsidRPr="003C5F68">
        <w:t>Zürich, 8 März 2019</w:t>
      </w:r>
    </w:p>
    <w:p w14:paraId="34C552F2" w14:textId="77777777" w:rsidR="00E031F2" w:rsidRPr="005E78B8" w:rsidRDefault="00E031F2" w:rsidP="00E031F2">
      <w:pPr>
        <w:rPr>
          <w:lang w:val="de-DE"/>
        </w:rPr>
      </w:pPr>
    </w:p>
    <w:p w14:paraId="110BD566" w14:textId="77777777" w:rsidR="00E031F2" w:rsidRPr="005E78B8" w:rsidRDefault="00E031F2" w:rsidP="00E031F2">
      <w:pPr>
        <w:rPr>
          <w:lang w:val="de-DE"/>
        </w:rPr>
      </w:pPr>
    </w:p>
    <w:p w14:paraId="26E2A933" w14:textId="49F17D11" w:rsidR="00E031F2" w:rsidRPr="00E9005B" w:rsidRDefault="00B16C9D" w:rsidP="00E031F2">
      <w:pPr>
        <w:rPr>
          <w:lang w:val="de-DE"/>
        </w:rPr>
      </w:pPr>
      <w:r w:rsidRPr="00B16C9D">
        <w:rPr>
          <w:b/>
          <w:sz w:val="28"/>
          <w:szCs w:val="28"/>
          <w:lang w:val="de-DE"/>
        </w:rPr>
        <w:t>Änderung des ETH-Gesetzes – Stellungnahme im Rahmen der Vernehmlassung</w:t>
      </w:r>
    </w:p>
    <w:p w14:paraId="2A6B2238" w14:textId="77777777" w:rsidR="00305D63" w:rsidRPr="00E9005B" w:rsidRDefault="00305D63" w:rsidP="00E031F2">
      <w:pPr>
        <w:rPr>
          <w:lang w:val="de-DE"/>
        </w:rPr>
      </w:pPr>
    </w:p>
    <w:p w14:paraId="571E48A9" w14:textId="77777777" w:rsidR="00305D63" w:rsidRDefault="00B16C9D" w:rsidP="00B16C9D">
      <w:pPr>
        <w:spacing w:after="120"/>
      </w:pPr>
      <w:r w:rsidRPr="003C5F68">
        <w:t xml:space="preserve">Sehr geehrter Herr Bundesrat Guy </w:t>
      </w:r>
      <w:proofErr w:type="spellStart"/>
      <w:r w:rsidRPr="003C5F68">
        <w:t>Parmelin</w:t>
      </w:r>
      <w:proofErr w:type="spellEnd"/>
    </w:p>
    <w:p w14:paraId="2913245D" w14:textId="58B9487A" w:rsidR="00B16C9D" w:rsidRPr="003C5F68" w:rsidRDefault="00B16C9D" w:rsidP="00B16C9D">
      <w:pPr>
        <w:spacing w:after="120"/>
      </w:pPr>
      <w:r w:rsidRPr="003C5F68">
        <w:t>Sehr geehrte Damen und Herren</w:t>
      </w:r>
    </w:p>
    <w:p w14:paraId="5E66C01A" w14:textId="77777777" w:rsidR="00B16C9D" w:rsidRPr="003C5F68" w:rsidRDefault="00B16C9D" w:rsidP="00B16C9D">
      <w:pPr>
        <w:spacing w:after="120"/>
      </w:pPr>
    </w:p>
    <w:p w14:paraId="26E487C1" w14:textId="77777777" w:rsidR="00B16C9D" w:rsidRPr="003C5F68" w:rsidRDefault="00B16C9D" w:rsidP="00B16C9D">
      <w:pPr>
        <w:spacing w:after="120"/>
      </w:pPr>
      <w:r w:rsidRPr="003C5F68">
        <w:t>Herzlichen Dank, dass Sie uns die Möglichkeit geben, zur vorgeschlagenen Revision des ETH-Gesetzes Stellung zu nehmen.</w:t>
      </w:r>
    </w:p>
    <w:p w14:paraId="2838B694" w14:textId="77777777" w:rsidR="00B16C9D" w:rsidRPr="003C5F68" w:rsidRDefault="00B16C9D" w:rsidP="00B16C9D">
      <w:pPr>
        <w:spacing w:after="120"/>
      </w:pPr>
    </w:p>
    <w:p w14:paraId="22C11FD6" w14:textId="3D97AA0F" w:rsidR="00B16C9D" w:rsidRDefault="00B16C9D" w:rsidP="00B16C9D">
      <w:pPr>
        <w:spacing w:after="120"/>
      </w:pPr>
      <w:r>
        <w:rPr>
          <w:i/>
        </w:rPr>
        <w:t>a</w:t>
      </w:r>
      <w:r w:rsidRPr="003C5F68">
        <w:rPr>
          <w:i/>
        </w:rPr>
        <w:t>ctio</w:t>
      </w:r>
      <w:r>
        <w:rPr>
          <w:i/>
        </w:rPr>
        <w:t>n</w:t>
      </w:r>
      <w:r w:rsidRPr="003C5F68">
        <w:rPr>
          <w:i/>
        </w:rPr>
        <w:t>uni der Schweizer Mittelbau</w:t>
      </w:r>
      <w:r>
        <w:t xml:space="preserve"> betrachtet die in Art 14. vorgeschlagene Flexibilisierung der Anstellungsdauer der Assistenzprofessorinnen und </w:t>
      </w:r>
      <w:r w:rsidR="00F92905">
        <w:t>-</w:t>
      </w:r>
      <w:r>
        <w:t>professoren kritisch. Für Assistenzprofessorinnen und -professoren sowie für ihre Angestellten (u.a. Post-</w:t>
      </w:r>
      <w:proofErr w:type="spellStart"/>
      <w:r>
        <w:t>Docs</w:t>
      </w:r>
      <w:proofErr w:type="spellEnd"/>
      <w:r>
        <w:t xml:space="preserve"> und </w:t>
      </w:r>
      <w:proofErr w:type="spellStart"/>
      <w:r>
        <w:t>PhDs</w:t>
      </w:r>
      <w:proofErr w:type="spellEnd"/>
      <w:r>
        <w:t>) ist es wichtig, ein Minimum an beruflicher und ökonomischer Planungssicherheit zu haben. Assistenzprofessorinnen und -professoren</w:t>
      </w:r>
      <w:r w:rsidRPr="00EC056B">
        <w:t xml:space="preserve"> verfügen über substanzielle Personal- und Infrastrukturmittel</w:t>
      </w:r>
      <w:r>
        <w:t xml:space="preserve"> und sind damit wesentlich für die Forschung und wissenschaftliche Ausbildung ihrer Angestellten verantwortlich. Daher lehnen wir die vorgeschlagene Änderung zur kompletten Flexibilisierung der Vertragsdauer ab. Im Gegenzug schlagen wir vor, um sowohl Planungssicherheit als auch Flexibilisierung zu erreichen, dass der erste Vertrag mindestens 4 Jahre dauern sollte und weitere Verträge bis zur Vollendung des achten Anstellungsjahres in ihrer Dauer flexibel sein können. Zusätzlich soll der Anteil der Positionen </w:t>
      </w:r>
      <w:r w:rsidRPr="00E92F5B">
        <w:t xml:space="preserve">mit </w:t>
      </w:r>
      <w:proofErr w:type="spellStart"/>
      <w:r>
        <w:t>Tenure</w:t>
      </w:r>
      <w:proofErr w:type="spellEnd"/>
      <w:r>
        <w:t xml:space="preserve"> Track für Assistenzprofessorinnen und </w:t>
      </w:r>
      <w:r w:rsidR="00F92905">
        <w:br/>
      </w:r>
      <w:r>
        <w:t xml:space="preserve">-professoren gesteigert werden, um eine bessere </w:t>
      </w:r>
      <w:r w:rsidRPr="00664BA1">
        <w:t>Karriereplanung</w:t>
      </w:r>
      <w:r>
        <w:t xml:space="preserve"> zu ermöglichen. </w:t>
      </w:r>
    </w:p>
    <w:p w14:paraId="69313E8E" w14:textId="77777777" w:rsidR="00F92905" w:rsidRDefault="00F92905" w:rsidP="00B16C9D">
      <w:pPr>
        <w:spacing w:after="120"/>
      </w:pPr>
    </w:p>
    <w:p w14:paraId="65EF26F0" w14:textId="7ACEC38F" w:rsidR="00B16C9D" w:rsidRDefault="00B16C9D" w:rsidP="00B16C9D">
      <w:pPr>
        <w:spacing w:after="120"/>
      </w:pPr>
      <w:r>
        <w:t xml:space="preserve">Bezüglich der Änderungen der Regelungen zu den </w:t>
      </w:r>
      <w:r w:rsidRPr="00595E5D">
        <w:t>Arbeitsverhä</w:t>
      </w:r>
      <w:r>
        <w:t>l</w:t>
      </w:r>
      <w:r w:rsidRPr="00595E5D">
        <w:t>tn</w:t>
      </w:r>
      <w:r>
        <w:t>i</w:t>
      </w:r>
      <w:r w:rsidRPr="00595E5D">
        <w:t>s</w:t>
      </w:r>
      <w:r>
        <w:t>s</w:t>
      </w:r>
      <w:r w:rsidRPr="00595E5D">
        <w:t>e</w:t>
      </w:r>
      <w:r>
        <w:t>n</w:t>
      </w:r>
      <w:r w:rsidRPr="00595E5D">
        <w:t xml:space="preserve"> des Personals sowie der Professorinnen und Professoren</w:t>
      </w:r>
      <w:r>
        <w:t xml:space="preserve"> (Art. 17) möchten wir folgende Punkte anmerken:</w:t>
      </w:r>
    </w:p>
    <w:p w14:paraId="22B5A8FE" w14:textId="37621071" w:rsidR="00B16C9D" w:rsidRPr="006F4C1B" w:rsidRDefault="00B16C9D" w:rsidP="00B16C9D">
      <w:pPr>
        <w:spacing w:after="120"/>
      </w:pPr>
      <w:bookmarkStart w:id="1" w:name="_Hlk2947214"/>
      <w:r w:rsidRPr="006F4C1B">
        <w:t xml:space="preserve">Erstens haben wir nichts dagegen einzuwenden, dass dem ETH-Rat die Kompetenz übertragen wird, Kriterien für Pauschallöhne aufzustellen. Jedoch sollen die Pauschallöhne auch im Falle privater Drittmittelgeber gelten. So sehen es auch die </w:t>
      </w:r>
      <w:hyperlink r:id="rId9" w:history="1">
        <w:r w:rsidRPr="006F4C1B">
          <w:rPr>
            <w:rStyle w:val="Hyperlink"/>
          </w:rPr>
          <w:t>Richtlinien des SNF</w:t>
        </w:r>
      </w:hyperlink>
      <w:r w:rsidRPr="006F4C1B">
        <w:t xml:space="preserve"> vor.</w:t>
      </w:r>
    </w:p>
    <w:bookmarkEnd w:id="1"/>
    <w:p w14:paraId="2E20F004" w14:textId="49CA7D42" w:rsidR="00B16C9D" w:rsidRDefault="00B16C9D" w:rsidP="00B16C9D">
      <w:pPr>
        <w:spacing w:after="120"/>
      </w:pPr>
      <w:r w:rsidRPr="006F4C1B">
        <w:lastRenderedPageBreak/>
        <w:t>Zweitens unterstützen wir die Regelungen zur Anstellung von Professorinnen und Professoren über die Altersgrenzen hinaus, solange es sich bei solchen um Einzelfälle, basierend</w:t>
      </w:r>
      <w:r w:rsidRPr="007B11BE">
        <w:t xml:space="preserve"> auf</w:t>
      </w:r>
      <w:r>
        <w:t xml:space="preserve"> der</w:t>
      </w:r>
      <w:r w:rsidRPr="007B11BE">
        <w:t xml:space="preserve"> wissenschaftliche</w:t>
      </w:r>
      <w:r>
        <w:t>n</w:t>
      </w:r>
      <w:r w:rsidRPr="007B11BE">
        <w:t xml:space="preserve"> </w:t>
      </w:r>
      <w:r>
        <w:t>Leistung</w:t>
      </w:r>
      <w:r w:rsidRPr="007B11BE">
        <w:t xml:space="preserve"> </w:t>
      </w:r>
      <w:r>
        <w:t xml:space="preserve">der Person handelt. Es muss jedoch </w:t>
      </w:r>
      <w:r w:rsidRPr="00995661">
        <w:t xml:space="preserve">bei einer Verlängerung über das Pensionierungsalter hinaus </w:t>
      </w:r>
      <w:r>
        <w:t xml:space="preserve">zwingend </w:t>
      </w:r>
      <w:r w:rsidRPr="00995661">
        <w:t>eine neue Professorenstelle besetzt werden, u</w:t>
      </w:r>
      <w:r>
        <w:t>m der Verjüngung des Professorinnen</w:t>
      </w:r>
      <w:r w:rsidR="00487932">
        <w:t>- und Professoren</w:t>
      </w:r>
      <w:r>
        <w:t>körpers nicht entgegen zu stehen.</w:t>
      </w:r>
    </w:p>
    <w:p w14:paraId="40791CFD" w14:textId="77777777" w:rsidR="00F92905" w:rsidRDefault="00F92905" w:rsidP="00B16C9D"/>
    <w:p w14:paraId="40A497D4" w14:textId="573C9EED" w:rsidR="00B16C9D" w:rsidRDefault="00B16C9D" w:rsidP="00F6555B">
      <w:pPr>
        <w:spacing w:after="120"/>
      </w:pPr>
      <w:r w:rsidRPr="00FE57BE">
        <w:t xml:space="preserve">Bezüglich des vorgeschlagenen neuen Art. 25a </w:t>
      </w:r>
      <w:r w:rsidR="00F92905">
        <w:t>regen wir an</w:t>
      </w:r>
      <w:r w:rsidRPr="00FE57BE">
        <w:t xml:space="preserve">, dass die in Art. 32 des ETH-Gesetzes festgeschriebenen Mitwirkungsrechte Vorrang gegenüber den "Corporate </w:t>
      </w:r>
      <w:proofErr w:type="spellStart"/>
      <w:r w:rsidRPr="00FE57BE">
        <w:t>Governance</w:t>
      </w:r>
      <w:proofErr w:type="spellEnd"/>
      <w:r w:rsidRPr="00FE57BE">
        <w:t xml:space="preserve">"-Richtlinien des Bundes haben sollen. Aus diesem Grund soll die oder der Delegierte der Hochschulversammlung (Mitglied nach Art. 24, Ziffer 1 d) ihr oder sein volles Stimmrecht behalten. Eine solche Regelung steht besser im Einklang mit der Bottom-up-Kultur der akademischen Mitwirkung. </w:t>
      </w:r>
    </w:p>
    <w:p w14:paraId="397A692C" w14:textId="77777777" w:rsidR="00F92905" w:rsidRDefault="00F92905" w:rsidP="00B16C9D"/>
    <w:p w14:paraId="056179B5" w14:textId="1787B37A" w:rsidR="00B16C9D" w:rsidRDefault="00B16C9D" w:rsidP="00B16C9D">
      <w:pPr>
        <w:spacing w:after="120"/>
      </w:pPr>
      <w:r>
        <w:t>Die Schaffung eines effizienteren Personal-Informationssystems (Art 36a) begrüssen wir. Dieses</w:t>
      </w:r>
      <w:r w:rsidRPr="00A11388">
        <w:t xml:space="preserve"> </w:t>
      </w:r>
      <w:r w:rsidRPr="006F4C1B">
        <w:t>sollte jedoch strikt auf die Erfüllung der Pflichten des Arbeitgebers beschränkt sein. Insbesondere dürfen Daten nicht ohne die ausdrückliche Zustimmung de</w:t>
      </w:r>
      <w:r w:rsidR="00F92905">
        <w:t>r</w:t>
      </w:r>
      <w:r w:rsidRPr="006F4C1B">
        <w:t xml:space="preserve"> Mitarbeite</w:t>
      </w:r>
      <w:r w:rsidR="00F92905">
        <w:t>nden</w:t>
      </w:r>
      <w:r w:rsidRPr="006F4C1B">
        <w:t xml:space="preserve"> für Forschungszwecke verwendet werden (vgl. BPG/</w:t>
      </w:r>
      <w:proofErr w:type="spellStart"/>
      <w:r w:rsidRPr="006F4C1B">
        <w:t>LPers</w:t>
      </w:r>
      <w:proofErr w:type="spellEnd"/>
      <w:r w:rsidRPr="006F4C1B">
        <w:t xml:space="preserve"> Art. 27, Ziffer 4) können. Ferner würden wir anregen, die Personaldatenbank mit den Daten der </w:t>
      </w:r>
      <w:proofErr w:type="spellStart"/>
      <w:r w:rsidRPr="006F4C1B">
        <w:t>Doktoratsadministration</w:t>
      </w:r>
      <w:proofErr w:type="spellEnd"/>
      <w:r w:rsidRPr="006F4C1B">
        <w:t xml:space="preserve"> systematisch abzugleichen, um auf Probleme schneller aufmerksam zu werden. </w:t>
      </w:r>
    </w:p>
    <w:p w14:paraId="4BFD0259" w14:textId="77777777" w:rsidR="00E92F5B" w:rsidRPr="006F4C1B" w:rsidRDefault="00E92F5B" w:rsidP="00B16C9D">
      <w:pPr>
        <w:spacing w:after="120"/>
      </w:pPr>
    </w:p>
    <w:p w14:paraId="0786D87E" w14:textId="19BB8296" w:rsidR="00B16C9D" w:rsidRDefault="00B16C9D" w:rsidP="00B16C9D">
      <w:pPr>
        <w:spacing w:after="120"/>
      </w:pPr>
      <w:r w:rsidRPr="006F4C1B">
        <w:t xml:space="preserve">Zuletzt scheint es bezüglich Art. 36 Ziffer f geboten, die Art der Daten sowie das genaue Ziel und den Zweck der Datenerhebung und -verwaltung in </w:t>
      </w:r>
      <w:r w:rsidR="00F92905">
        <w:t xml:space="preserve">den </w:t>
      </w:r>
      <w:r w:rsidRPr="006F4C1B">
        <w:t>Ausführungsbestimmungen zu präzisieren. Der Artikel ist in der aktuellen Form sehr umfassend. Zusätzlich darf die Videoüberwachung</w:t>
      </w:r>
      <w:r>
        <w:t xml:space="preserve"> (Art. 36 Ziffer i) nur für die Sicherheit und</w:t>
      </w:r>
      <w:r w:rsidR="00F92905">
        <w:t xml:space="preserve"> den</w:t>
      </w:r>
      <w:r>
        <w:t xml:space="preserve"> Schutz </w:t>
      </w:r>
      <w:r w:rsidR="00F92905">
        <w:t xml:space="preserve">von </w:t>
      </w:r>
      <w:r>
        <w:t>Personal, Studierende</w:t>
      </w:r>
      <w:r w:rsidR="00F92905">
        <w:t>n</w:t>
      </w:r>
      <w:r>
        <w:t>, Besucher</w:t>
      </w:r>
      <w:r w:rsidR="00F92905">
        <w:t>n</w:t>
      </w:r>
      <w:r>
        <w:t xml:space="preserve">, Infrastruktur und Betrieb dienen und darf nicht zweckentfremdet werden (wie z.B. Arbeitszeitüberwachung). </w:t>
      </w:r>
    </w:p>
    <w:p w14:paraId="45301479" w14:textId="77777777" w:rsidR="00B16C9D" w:rsidRDefault="00B16C9D" w:rsidP="00B16C9D"/>
    <w:p w14:paraId="608E38C0" w14:textId="77777777" w:rsidR="00B16C9D" w:rsidRDefault="00B16C9D" w:rsidP="00B16C9D">
      <w:r>
        <w:t>Mit freundlichen Grüssen</w:t>
      </w:r>
    </w:p>
    <w:p w14:paraId="4B2412F0" w14:textId="7CB33F4C" w:rsidR="00B16C9D" w:rsidRDefault="00305D63" w:rsidP="00B16C9D">
      <w:r>
        <w:t>actionuni der Schweizer Mittelbau</w:t>
      </w:r>
    </w:p>
    <w:p w14:paraId="782DA26D" w14:textId="67C72F43" w:rsidR="00305D63" w:rsidRDefault="00305D63" w:rsidP="00B16C9D">
      <w:r w:rsidRPr="0056163F">
        <w:rPr>
          <w:noProof/>
          <w:lang w:eastAsia="de-CH"/>
        </w:rPr>
        <w:drawing>
          <wp:anchor distT="0" distB="0" distL="114300" distR="114300" simplePos="0" relativeHeight="251659264" behindDoc="0" locked="0" layoutInCell="1" allowOverlap="1" wp14:anchorId="033368D6" wp14:editId="28578836">
            <wp:simplePos x="0" y="0"/>
            <wp:positionH relativeFrom="margin">
              <wp:posOffset>28584</wp:posOffset>
            </wp:positionH>
            <wp:positionV relativeFrom="paragraph">
              <wp:posOffset>86663</wp:posOffset>
            </wp:positionV>
            <wp:extent cx="1390650" cy="335915"/>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0650" cy="335915"/>
                    </a:xfrm>
                    <a:prstGeom prst="rect">
                      <a:avLst/>
                    </a:prstGeom>
                    <a:noFill/>
                    <a:ln w="9525">
                      <a:noFill/>
                      <a:miter lim="800000"/>
                      <a:headEnd/>
                      <a:tailEnd/>
                    </a:ln>
                  </pic:spPr>
                </pic:pic>
              </a:graphicData>
            </a:graphic>
          </wp:anchor>
        </w:drawing>
      </w:r>
    </w:p>
    <w:p w14:paraId="5868D077" w14:textId="756CBE23" w:rsidR="00305D63" w:rsidRDefault="00305D63" w:rsidP="00B16C9D"/>
    <w:p w14:paraId="41F75E53" w14:textId="0871374F" w:rsidR="00B16C9D" w:rsidRDefault="00305D63" w:rsidP="00B16C9D">
      <w:r>
        <w:t>___________________________</w:t>
      </w:r>
    </w:p>
    <w:p w14:paraId="49EA6786" w14:textId="77777777" w:rsidR="00B16C9D" w:rsidRPr="003C5F68" w:rsidRDefault="00B16C9D" w:rsidP="00B16C9D">
      <w:r>
        <w:t>Salome Adam</w:t>
      </w:r>
    </w:p>
    <w:p w14:paraId="1685663F" w14:textId="411155EF" w:rsidR="00BE64FF" w:rsidRPr="00305D63" w:rsidRDefault="00305D63" w:rsidP="004359E9">
      <w:pPr>
        <w:jc w:val="both"/>
      </w:pPr>
      <w:r w:rsidRPr="00305D63">
        <w:t>Co-Präsidentin actio</w:t>
      </w:r>
      <w:r>
        <w:t>n</w:t>
      </w:r>
      <w:r w:rsidRPr="00305D63">
        <w:t>uni</w:t>
      </w:r>
    </w:p>
    <w:sectPr w:rsidR="00BE64FF" w:rsidRPr="00305D63" w:rsidSect="004516E8">
      <w:headerReference w:type="default" r:id="rId11"/>
      <w:footerReference w:type="default" r:id="rId12"/>
      <w:headerReference w:type="first" r:id="rId13"/>
      <w:footerReference w:type="first" r:id="rId14"/>
      <w:pgSz w:w="11906" w:h="16838" w:code="9"/>
      <w:pgMar w:top="2744" w:right="907" w:bottom="1418" w:left="1985" w:header="522" w:footer="8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3268B" w14:textId="77777777" w:rsidR="007467F2" w:rsidRDefault="007467F2">
      <w:r>
        <w:separator/>
      </w:r>
    </w:p>
  </w:endnote>
  <w:endnote w:type="continuationSeparator" w:id="0">
    <w:p w14:paraId="6693C1E4" w14:textId="77777777" w:rsidR="007467F2" w:rsidRDefault="0074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roman"/>
    <w:pitch w:val="variable"/>
    <w:sig w:usb0="00000000"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566C4" w14:textId="0181D05E" w:rsidR="003355AF" w:rsidRDefault="003355AF" w:rsidP="00C42CAC">
    <w:pPr>
      <w:pStyle w:val="Fuzeile"/>
    </w:pPr>
    <w:r>
      <w:t xml:space="preserve">Seite </w:t>
    </w:r>
    <w:r>
      <w:fldChar w:fldCharType="begin"/>
    </w:r>
    <w:r>
      <w:instrText xml:space="preserve"> PAGE  </w:instrText>
    </w:r>
    <w:r>
      <w:fldChar w:fldCharType="separate"/>
    </w:r>
    <w:r w:rsidR="00F40ADB">
      <w:rPr>
        <w:noProof/>
      </w:rPr>
      <w:t>2</w:t>
    </w:r>
    <w:r>
      <w:fldChar w:fldCharType="end"/>
    </w:r>
    <w:r>
      <w:t>/</w:t>
    </w:r>
    <w:r w:rsidR="00F340FC">
      <w:rPr>
        <w:noProof/>
      </w:rPr>
      <w:fldChar w:fldCharType="begin"/>
    </w:r>
    <w:r w:rsidR="00F340FC">
      <w:rPr>
        <w:noProof/>
      </w:rPr>
      <w:instrText xml:space="preserve"> NUMPAGES  </w:instrText>
    </w:r>
    <w:r w:rsidR="00F340FC">
      <w:rPr>
        <w:noProof/>
      </w:rPr>
      <w:fldChar w:fldCharType="separate"/>
    </w:r>
    <w:r w:rsidR="00F40ADB">
      <w:rPr>
        <w:noProof/>
      </w:rPr>
      <w:t>2</w:t>
    </w:r>
    <w:r w:rsidR="00F340F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8E83B" w14:textId="2F08BE95" w:rsidR="003355AF" w:rsidRDefault="003355AF">
    <w:pPr>
      <w:pStyle w:val="Fuzeile"/>
    </w:pPr>
    <w:r>
      <w:t xml:space="preserve">Seite </w:t>
    </w:r>
    <w:r>
      <w:fldChar w:fldCharType="begin"/>
    </w:r>
    <w:r>
      <w:instrText xml:space="preserve"> PAGE  </w:instrText>
    </w:r>
    <w:r>
      <w:fldChar w:fldCharType="separate"/>
    </w:r>
    <w:r w:rsidR="00F40ADB">
      <w:rPr>
        <w:noProof/>
      </w:rPr>
      <w:t>1</w:t>
    </w:r>
    <w:r>
      <w:fldChar w:fldCharType="end"/>
    </w:r>
    <w:r>
      <w:t>/</w:t>
    </w:r>
    <w:r w:rsidR="00F340FC">
      <w:rPr>
        <w:noProof/>
      </w:rPr>
      <w:fldChar w:fldCharType="begin"/>
    </w:r>
    <w:r w:rsidR="00F340FC">
      <w:rPr>
        <w:noProof/>
      </w:rPr>
      <w:instrText xml:space="preserve"> NUMPAGES  </w:instrText>
    </w:r>
    <w:r w:rsidR="00F340FC">
      <w:rPr>
        <w:noProof/>
      </w:rPr>
      <w:fldChar w:fldCharType="separate"/>
    </w:r>
    <w:r w:rsidR="00F40ADB">
      <w:rPr>
        <w:noProof/>
      </w:rPr>
      <w:t>2</w:t>
    </w:r>
    <w:r w:rsidR="00F340F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B94F6" w14:textId="77777777" w:rsidR="007467F2" w:rsidRDefault="007467F2">
      <w:r>
        <w:separator/>
      </w:r>
    </w:p>
  </w:footnote>
  <w:footnote w:type="continuationSeparator" w:id="0">
    <w:p w14:paraId="7BC112B3" w14:textId="77777777" w:rsidR="007467F2" w:rsidRDefault="00746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3216E" w14:textId="77777777" w:rsidR="003355AF" w:rsidRDefault="003355AF" w:rsidP="00C42CAC">
    <w:pPr>
      <w:pStyle w:val="Kopfzeile"/>
    </w:pPr>
    <w:r>
      <w:rPr>
        <w:noProof/>
        <w:lang w:eastAsia="de-CH"/>
      </w:rPr>
      <w:drawing>
        <wp:inline distT="0" distB="0" distL="0" distR="0" wp14:anchorId="307651B7" wp14:editId="4629B079">
          <wp:extent cx="1641600" cy="720000"/>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Z_Dokumente\Actionuni\actionuni.gi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41600" cy="720000"/>
                  </a:xfrm>
                  <a:prstGeom prst="rect">
                    <a:avLst/>
                  </a:prstGeom>
                  <a:noFill/>
                  <a:ln>
                    <a:noFill/>
                  </a:ln>
                </pic:spPr>
              </pic:pic>
            </a:graphicData>
          </a:graphic>
        </wp:inline>
      </w:drawing>
    </w:r>
    <w:r>
      <w:rPr>
        <w:noProof/>
        <w:lang w:eastAsia="de-CH"/>
      </w:rPr>
      <mc:AlternateContent>
        <mc:Choice Requires="wps">
          <w:drawing>
            <wp:anchor distT="0" distB="0" distL="114300" distR="114300" simplePos="0" relativeHeight="251657728" behindDoc="0" locked="1" layoutInCell="1" allowOverlap="1" wp14:anchorId="4863E760" wp14:editId="7953F9A0">
              <wp:simplePos x="0" y="0"/>
              <wp:positionH relativeFrom="page">
                <wp:posOffset>4975860</wp:posOffset>
              </wp:positionH>
              <wp:positionV relativeFrom="page">
                <wp:posOffset>396240</wp:posOffset>
              </wp:positionV>
              <wp:extent cx="2124075" cy="647700"/>
              <wp:effectExtent l="0" t="0" r="9525" b="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6477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0EA7CFD2" w14:textId="77777777" w:rsidR="003355AF" w:rsidRDefault="003355AF" w:rsidP="004A692D">
                          <w:pPr>
                            <w:pStyle w:val="Universittseinheit"/>
                          </w:pPr>
                          <w:r>
                            <w:t>actionuni der Schweizer Mittelbau</w:t>
                          </w:r>
                        </w:p>
                        <w:p w14:paraId="56DC58C5" w14:textId="77777777" w:rsidR="003355AF" w:rsidRDefault="003355AF" w:rsidP="00B04501">
                          <w:pPr>
                            <w:pStyle w:val="Absen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863E760" id="_x0000_t202" coordsize="21600,21600" o:spt="202" path="m,l,21600r21600,l21600,xe">
              <v:stroke joinstyle="miter"/>
              <v:path gradientshapeok="t" o:connecttype="rect"/>
            </v:shapetype>
            <v:shape id="Text Box 16" o:spid="_x0000_s1026" type="#_x0000_t202" style="position:absolute;margin-left:391.8pt;margin-top:31.2pt;width:167.25pt;height:5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" filled="f" stroked="f">
              <v:textbox inset="0,0,0,0">
                <w:txbxContent>
                  <w:p w14:paraId="0EA7CFD2" w14:textId="77777777" w:rsidR="003355AF" w:rsidRDefault="003355AF" w:rsidP="004A692D">
                    <w:pPr>
                      <w:pStyle w:val="Universittseinheit"/>
                    </w:pPr>
                    <w:r>
                      <w:t>actionuni der Schweizer Mittelbau</w:t>
                    </w:r>
                  </w:p>
                  <w:p w14:paraId="56DC58C5" w14:textId="77777777" w:rsidR="003355AF" w:rsidRDefault="003355AF" w:rsidP="00B04501">
                    <w:pPr>
                      <w:pStyle w:val="Absender"/>
                    </w:pP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6E47C" w14:textId="446F7C8C" w:rsidR="003355AF" w:rsidRPr="004A692D" w:rsidRDefault="005B10CF">
    <w:pPr>
      <w:pStyle w:val="Kopfzeile"/>
    </w:pPr>
    <w:r>
      <w:rPr>
        <w:noProof/>
        <w:lang w:eastAsia="de-CH"/>
      </w:rPr>
      <w:drawing>
        <wp:anchor distT="0" distB="0" distL="114300" distR="114300" simplePos="0" relativeHeight="251658752" behindDoc="0" locked="0" layoutInCell="1" allowOverlap="1" wp14:anchorId="5B5370A6" wp14:editId="259C618B">
          <wp:simplePos x="0" y="0"/>
          <wp:positionH relativeFrom="column">
            <wp:posOffset>-3175</wp:posOffset>
          </wp:positionH>
          <wp:positionV relativeFrom="paragraph">
            <wp:posOffset>20955</wp:posOffset>
          </wp:positionV>
          <wp:extent cx="1641600" cy="720000"/>
          <wp:effectExtent l="0" t="0" r="0" b="444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Z_Dokumente\Actionuni\actionuni.gi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41600" cy="72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355AF">
      <w:rPr>
        <w:noProof/>
        <w:lang w:eastAsia="de-CH"/>
      </w:rPr>
      <mc:AlternateContent>
        <mc:Choice Requires="wps">
          <w:drawing>
            <wp:anchor distT="0" distB="0" distL="114300" distR="114300" simplePos="0" relativeHeight="251656704" behindDoc="0" locked="1" layoutInCell="1" allowOverlap="1" wp14:anchorId="7057E47E" wp14:editId="7B56D30E">
              <wp:simplePos x="0" y="0"/>
              <wp:positionH relativeFrom="page">
                <wp:posOffset>4861560</wp:posOffset>
              </wp:positionH>
              <wp:positionV relativeFrom="page">
                <wp:posOffset>350520</wp:posOffset>
              </wp:positionV>
              <wp:extent cx="2124075" cy="1272540"/>
              <wp:effectExtent l="0" t="0" r="9525" b="381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1272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4D0C9183" w14:textId="77777777" w:rsidR="003355AF" w:rsidRDefault="003355AF" w:rsidP="00B04501">
                          <w:pPr>
                            <w:pStyle w:val="Universittseinheit"/>
                          </w:pPr>
                          <w:r>
                            <w:t>actionuni der Schweizer Mittelbau</w:t>
                          </w:r>
                        </w:p>
                        <w:p w14:paraId="76372534" w14:textId="77777777" w:rsidR="003355AF" w:rsidRDefault="003355AF" w:rsidP="00B04501">
                          <w:pPr>
                            <w:pStyle w:val="Absender"/>
                          </w:pPr>
                        </w:p>
                        <w:p w14:paraId="3C9B3B32" w14:textId="77777777" w:rsidR="003355AF" w:rsidRDefault="003355AF" w:rsidP="00B04501">
                          <w:pPr>
                            <w:pStyle w:val="Absender"/>
                          </w:pPr>
                          <w:r>
                            <w:t>Rämistrasse 62</w:t>
                          </w:r>
                        </w:p>
                        <w:p w14:paraId="2A3AB805" w14:textId="77777777" w:rsidR="003355AF" w:rsidRPr="0069359A" w:rsidRDefault="003355AF" w:rsidP="00B04501">
                          <w:pPr>
                            <w:pStyle w:val="Absender"/>
                          </w:pPr>
                          <w:r w:rsidRPr="0069359A">
                            <w:t>CH-8001 Zürich</w:t>
                          </w:r>
                        </w:p>
                        <w:p w14:paraId="29B25CE7" w14:textId="77777777" w:rsidR="003355AF" w:rsidRPr="0069359A" w:rsidRDefault="003355AF" w:rsidP="00B04501">
                          <w:pPr>
                            <w:pStyle w:val="Absender"/>
                          </w:pPr>
                        </w:p>
                        <w:p w14:paraId="3AA2CF87" w14:textId="5E777C67" w:rsidR="003355AF" w:rsidRPr="0069359A" w:rsidRDefault="005B10CF" w:rsidP="00B04501">
                          <w:pPr>
                            <w:pStyle w:val="Absender"/>
                          </w:pPr>
                          <w:r w:rsidRPr="0069359A">
                            <w:t xml:space="preserve">Email: </w:t>
                          </w:r>
                          <w:hyperlink r:id="rId2" w:history="1">
                            <w:r w:rsidRPr="0069359A">
                              <w:rPr>
                                <w:rStyle w:val="Hyperlink"/>
                              </w:rPr>
                              <w:t>president@actionuni.ch</w:t>
                            </w:r>
                          </w:hyperlink>
                          <w:r w:rsidRPr="0069359A">
                            <w:t xml:space="preserve"> </w:t>
                          </w:r>
                        </w:p>
                        <w:p w14:paraId="13003E12" w14:textId="247A65CB" w:rsidR="003355AF" w:rsidRPr="002F33A5" w:rsidRDefault="00F40ADB" w:rsidP="00B04501">
                          <w:pPr>
                            <w:pStyle w:val="Absender"/>
                            <w:rPr>
                              <w:lang w:val="en-GB"/>
                            </w:rPr>
                          </w:pPr>
                          <w:hyperlink r:id="rId3" w:history="1">
                            <w:r w:rsidR="005B10CF" w:rsidRPr="00991EAE">
                              <w:rPr>
                                <w:rStyle w:val="Hyperlink"/>
                                <w:lang w:val="en-GB"/>
                              </w:rPr>
                              <w:t>www.actionuni.ch</w:t>
                            </w:r>
                          </w:hyperlink>
                          <w:r w:rsidR="005B10CF">
                            <w:rPr>
                              <w:lang w:val="en-GB"/>
                            </w:rPr>
                            <w:t xml:space="preserve"> </w:t>
                          </w:r>
                        </w:p>
                        <w:p w14:paraId="0B59EBB8" w14:textId="77777777" w:rsidR="003355AF" w:rsidRPr="002F33A5" w:rsidRDefault="003355AF" w:rsidP="00B04501">
                          <w:pPr>
                            <w:pStyle w:val="Absender"/>
                            <w:rPr>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057E47E" id="_x0000_t202" coordsize="21600,21600" o:spt="202" path="m,l,21600r21600,l21600,xe">
              <v:stroke joinstyle="miter"/>
              <v:path gradientshapeok="t" o:connecttype="rect"/>
            </v:shapetype>
            <v:shape id="Text Box 15" o:spid="_x0000_s1027" type="#_x0000_t202" style="position:absolute;margin-left:382.8pt;margin-top:27.6pt;width:167.25pt;height:100.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" filled="f" stroked="f">
              <v:textbox inset="0,0,0,0">
                <w:txbxContent>
                  <w:p w14:paraId="4D0C9183" w14:textId="77777777" w:rsidR="003355AF" w:rsidRDefault="003355AF" w:rsidP="00B04501">
                    <w:pPr>
                      <w:pStyle w:val="Universittseinheit"/>
                    </w:pPr>
                    <w:r>
                      <w:t>actionuni der Schweizer Mittelbau</w:t>
                    </w:r>
                  </w:p>
                  <w:p w14:paraId="76372534" w14:textId="77777777" w:rsidR="003355AF" w:rsidRDefault="003355AF" w:rsidP="00B04501">
                    <w:pPr>
                      <w:pStyle w:val="Absender"/>
                    </w:pPr>
                  </w:p>
                  <w:p w14:paraId="3C9B3B32" w14:textId="77777777" w:rsidR="003355AF" w:rsidRDefault="003355AF" w:rsidP="00B04501">
                    <w:pPr>
                      <w:pStyle w:val="Absender"/>
                    </w:pPr>
                    <w:r>
                      <w:t>Rämistrasse 62</w:t>
                    </w:r>
                  </w:p>
                  <w:p w14:paraId="2A3AB805" w14:textId="77777777" w:rsidR="003355AF" w:rsidRPr="0069359A" w:rsidRDefault="003355AF" w:rsidP="00B04501">
                    <w:pPr>
                      <w:pStyle w:val="Absender"/>
                    </w:pPr>
                    <w:r w:rsidRPr="0069359A">
                      <w:t>CH-8001 Zürich</w:t>
                    </w:r>
                  </w:p>
                  <w:p w14:paraId="29B25CE7" w14:textId="77777777" w:rsidR="003355AF" w:rsidRPr="0069359A" w:rsidRDefault="003355AF" w:rsidP="00B04501">
                    <w:pPr>
                      <w:pStyle w:val="Absender"/>
                    </w:pPr>
                  </w:p>
                  <w:p w14:paraId="3AA2CF87" w14:textId="5E777C67" w:rsidR="003355AF" w:rsidRPr="0069359A" w:rsidRDefault="005B10CF" w:rsidP="00B04501">
                    <w:pPr>
                      <w:pStyle w:val="Absender"/>
                    </w:pPr>
                    <w:r w:rsidRPr="0069359A">
                      <w:t xml:space="preserve">Email: </w:t>
                    </w:r>
                    <w:hyperlink r:id="rId4" w:history="1">
                      <w:r w:rsidRPr="0069359A">
                        <w:rPr>
                          <w:rStyle w:val="Hyperlink"/>
                        </w:rPr>
                        <w:t>president@actionuni.ch</w:t>
                      </w:r>
                    </w:hyperlink>
                    <w:r w:rsidRPr="0069359A">
                      <w:t xml:space="preserve"> </w:t>
                    </w:r>
                  </w:p>
                  <w:p w14:paraId="13003E12" w14:textId="247A65CB" w:rsidR="003355AF" w:rsidRPr="002F33A5" w:rsidRDefault="00806908" w:rsidP="00B04501">
                    <w:pPr>
                      <w:pStyle w:val="Absender"/>
                      <w:rPr>
                        <w:lang w:val="en-GB"/>
                      </w:rPr>
                    </w:pPr>
                    <w:hyperlink r:id="rId5" w:history="1">
                      <w:r w:rsidR="005B10CF" w:rsidRPr="00991EAE">
                        <w:rPr>
                          <w:rStyle w:val="Hyperlink"/>
                          <w:lang w:val="en-GB"/>
                        </w:rPr>
                        <w:t>www.actionuni.ch</w:t>
                      </w:r>
                    </w:hyperlink>
                    <w:r w:rsidR="005B10CF">
                      <w:rPr>
                        <w:lang w:val="en-GB"/>
                      </w:rPr>
                      <w:t xml:space="preserve"> </w:t>
                    </w:r>
                  </w:p>
                  <w:p w14:paraId="0B59EBB8" w14:textId="77777777" w:rsidR="003355AF" w:rsidRPr="002F33A5" w:rsidRDefault="003355AF" w:rsidP="00B04501">
                    <w:pPr>
                      <w:pStyle w:val="Absender"/>
                      <w:rPr>
                        <w:lang w:val="en-GB"/>
                      </w:rPr>
                    </w:pPr>
                  </w:p>
                </w:txbxContent>
              </v:textbox>
              <w10:wrap anchorx="page" anchory="page"/>
              <w10:anchorlock/>
            </v:shape>
          </w:pict>
        </mc:Fallback>
      </mc:AlternateContent>
    </w:r>
    <w:r w:rsidR="003355AF" w:rsidRPr="004A692D">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14:paraId="02A81DCD" w14:textId="1C3F5368" w:rsidR="003355AF" w:rsidRDefault="003355A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7382B"/>
    <w:multiLevelType w:val="hybridMultilevel"/>
    <w:tmpl w:val="0E761E5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0AE4016"/>
    <w:multiLevelType w:val="hybridMultilevel"/>
    <w:tmpl w:val="8CCE4FB4"/>
    <w:lvl w:ilvl="0" w:tplc="3198D946">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10667E6"/>
    <w:multiLevelType w:val="hybridMultilevel"/>
    <w:tmpl w:val="1666947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35D2352"/>
    <w:multiLevelType w:val="hybridMultilevel"/>
    <w:tmpl w:val="3E0A7FD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03B60EC8"/>
    <w:multiLevelType w:val="hybridMultilevel"/>
    <w:tmpl w:val="9EAA6CC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9275645"/>
    <w:multiLevelType w:val="hybridMultilevel"/>
    <w:tmpl w:val="C2EEA2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4C458E6"/>
    <w:multiLevelType w:val="hybridMultilevel"/>
    <w:tmpl w:val="8398E9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6AD1EF1"/>
    <w:multiLevelType w:val="hybridMultilevel"/>
    <w:tmpl w:val="CE400C04"/>
    <w:lvl w:ilvl="0" w:tplc="581C870A">
      <w:start w:val="1"/>
      <w:numFmt w:val="lowerLetter"/>
      <w:lvlText w:val="%1)"/>
      <w:lvlJc w:val="left"/>
      <w:pPr>
        <w:ind w:left="349" w:hanging="360"/>
      </w:pPr>
      <w:rPr>
        <w:rFonts w:hint="default"/>
      </w:rPr>
    </w:lvl>
    <w:lvl w:ilvl="1" w:tplc="04070019" w:tentative="1">
      <w:start w:val="1"/>
      <w:numFmt w:val="lowerLetter"/>
      <w:lvlText w:val="%2."/>
      <w:lvlJc w:val="left"/>
      <w:pPr>
        <w:ind w:left="1069" w:hanging="360"/>
      </w:pPr>
    </w:lvl>
    <w:lvl w:ilvl="2" w:tplc="0407001B" w:tentative="1">
      <w:start w:val="1"/>
      <w:numFmt w:val="lowerRoman"/>
      <w:lvlText w:val="%3."/>
      <w:lvlJc w:val="right"/>
      <w:pPr>
        <w:ind w:left="1789" w:hanging="180"/>
      </w:pPr>
    </w:lvl>
    <w:lvl w:ilvl="3" w:tplc="0407000F" w:tentative="1">
      <w:start w:val="1"/>
      <w:numFmt w:val="decimal"/>
      <w:lvlText w:val="%4."/>
      <w:lvlJc w:val="left"/>
      <w:pPr>
        <w:ind w:left="2509" w:hanging="360"/>
      </w:pPr>
    </w:lvl>
    <w:lvl w:ilvl="4" w:tplc="04070019" w:tentative="1">
      <w:start w:val="1"/>
      <w:numFmt w:val="lowerLetter"/>
      <w:lvlText w:val="%5."/>
      <w:lvlJc w:val="left"/>
      <w:pPr>
        <w:ind w:left="3229" w:hanging="360"/>
      </w:pPr>
    </w:lvl>
    <w:lvl w:ilvl="5" w:tplc="0407001B" w:tentative="1">
      <w:start w:val="1"/>
      <w:numFmt w:val="lowerRoman"/>
      <w:lvlText w:val="%6."/>
      <w:lvlJc w:val="right"/>
      <w:pPr>
        <w:ind w:left="3949" w:hanging="180"/>
      </w:pPr>
    </w:lvl>
    <w:lvl w:ilvl="6" w:tplc="0407000F" w:tentative="1">
      <w:start w:val="1"/>
      <w:numFmt w:val="decimal"/>
      <w:lvlText w:val="%7."/>
      <w:lvlJc w:val="left"/>
      <w:pPr>
        <w:ind w:left="4669" w:hanging="360"/>
      </w:pPr>
    </w:lvl>
    <w:lvl w:ilvl="7" w:tplc="04070019" w:tentative="1">
      <w:start w:val="1"/>
      <w:numFmt w:val="lowerLetter"/>
      <w:lvlText w:val="%8."/>
      <w:lvlJc w:val="left"/>
      <w:pPr>
        <w:ind w:left="5389" w:hanging="360"/>
      </w:pPr>
    </w:lvl>
    <w:lvl w:ilvl="8" w:tplc="0407001B" w:tentative="1">
      <w:start w:val="1"/>
      <w:numFmt w:val="lowerRoman"/>
      <w:lvlText w:val="%9."/>
      <w:lvlJc w:val="right"/>
      <w:pPr>
        <w:ind w:left="6109" w:hanging="180"/>
      </w:pPr>
    </w:lvl>
  </w:abstractNum>
  <w:abstractNum w:abstractNumId="8" w15:restartNumberingAfterBreak="0">
    <w:nsid w:val="177D5EC0"/>
    <w:multiLevelType w:val="hybridMultilevel"/>
    <w:tmpl w:val="62AAAA7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DD53602"/>
    <w:multiLevelType w:val="hybridMultilevel"/>
    <w:tmpl w:val="48B018C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FD14EAE"/>
    <w:multiLevelType w:val="hybridMultilevel"/>
    <w:tmpl w:val="AD2E4C1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4C24F36"/>
    <w:multiLevelType w:val="hybridMultilevel"/>
    <w:tmpl w:val="41D4CACC"/>
    <w:lvl w:ilvl="0" w:tplc="3198D946">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557320E"/>
    <w:multiLevelType w:val="hybridMultilevel"/>
    <w:tmpl w:val="9F1A579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A0E174F"/>
    <w:multiLevelType w:val="hybridMultilevel"/>
    <w:tmpl w:val="D474E9A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10412FD"/>
    <w:multiLevelType w:val="hybridMultilevel"/>
    <w:tmpl w:val="6C3CA86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365648E5"/>
    <w:multiLevelType w:val="hybridMultilevel"/>
    <w:tmpl w:val="731437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38CA4EDE"/>
    <w:multiLevelType w:val="hybridMultilevel"/>
    <w:tmpl w:val="B17A23E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7" w15:restartNumberingAfterBreak="0">
    <w:nsid w:val="3BF260B9"/>
    <w:multiLevelType w:val="hybridMultilevel"/>
    <w:tmpl w:val="B19AD9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CDA40C7"/>
    <w:multiLevelType w:val="hybridMultilevel"/>
    <w:tmpl w:val="BA7CD2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463B187F"/>
    <w:multiLevelType w:val="hybridMultilevel"/>
    <w:tmpl w:val="F0B632C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4DDF2990"/>
    <w:multiLevelType w:val="hybridMultilevel"/>
    <w:tmpl w:val="30C8B934"/>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15:restartNumberingAfterBreak="0">
    <w:nsid w:val="503D0CDA"/>
    <w:multiLevelType w:val="hybridMultilevel"/>
    <w:tmpl w:val="1C6E015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2" w15:restartNumberingAfterBreak="0">
    <w:nsid w:val="518B7796"/>
    <w:multiLevelType w:val="hybridMultilevel"/>
    <w:tmpl w:val="1B9EE196"/>
    <w:lvl w:ilvl="0" w:tplc="581C870A">
      <w:start w:val="1"/>
      <w:numFmt w:val="lowerLetter"/>
      <w:lvlText w:val="%1)"/>
      <w:lvlJc w:val="left"/>
      <w:pPr>
        <w:ind w:left="349" w:hanging="360"/>
      </w:pPr>
      <w:rPr>
        <w:rFonts w:hint="default"/>
      </w:rPr>
    </w:lvl>
    <w:lvl w:ilvl="1" w:tplc="04070019" w:tentative="1">
      <w:start w:val="1"/>
      <w:numFmt w:val="lowerLetter"/>
      <w:lvlText w:val="%2."/>
      <w:lvlJc w:val="left"/>
      <w:pPr>
        <w:ind w:left="1069" w:hanging="360"/>
      </w:pPr>
    </w:lvl>
    <w:lvl w:ilvl="2" w:tplc="0407001B" w:tentative="1">
      <w:start w:val="1"/>
      <w:numFmt w:val="lowerRoman"/>
      <w:lvlText w:val="%3."/>
      <w:lvlJc w:val="right"/>
      <w:pPr>
        <w:ind w:left="1789" w:hanging="180"/>
      </w:pPr>
    </w:lvl>
    <w:lvl w:ilvl="3" w:tplc="0407000F" w:tentative="1">
      <w:start w:val="1"/>
      <w:numFmt w:val="decimal"/>
      <w:lvlText w:val="%4."/>
      <w:lvlJc w:val="left"/>
      <w:pPr>
        <w:ind w:left="2509" w:hanging="360"/>
      </w:pPr>
    </w:lvl>
    <w:lvl w:ilvl="4" w:tplc="04070019" w:tentative="1">
      <w:start w:val="1"/>
      <w:numFmt w:val="lowerLetter"/>
      <w:lvlText w:val="%5."/>
      <w:lvlJc w:val="left"/>
      <w:pPr>
        <w:ind w:left="3229" w:hanging="360"/>
      </w:pPr>
    </w:lvl>
    <w:lvl w:ilvl="5" w:tplc="0407001B" w:tentative="1">
      <w:start w:val="1"/>
      <w:numFmt w:val="lowerRoman"/>
      <w:lvlText w:val="%6."/>
      <w:lvlJc w:val="right"/>
      <w:pPr>
        <w:ind w:left="3949" w:hanging="180"/>
      </w:pPr>
    </w:lvl>
    <w:lvl w:ilvl="6" w:tplc="0407000F" w:tentative="1">
      <w:start w:val="1"/>
      <w:numFmt w:val="decimal"/>
      <w:lvlText w:val="%7."/>
      <w:lvlJc w:val="left"/>
      <w:pPr>
        <w:ind w:left="4669" w:hanging="360"/>
      </w:pPr>
    </w:lvl>
    <w:lvl w:ilvl="7" w:tplc="04070019" w:tentative="1">
      <w:start w:val="1"/>
      <w:numFmt w:val="lowerLetter"/>
      <w:lvlText w:val="%8."/>
      <w:lvlJc w:val="left"/>
      <w:pPr>
        <w:ind w:left="5389" w:hanging="360"/>
      </w:pPr>
    </w:lvl>
    <w:lvl w:ilvl="8" w:tplc="0407001B" w:tentative="1">
      <w:start w:val="1"/>
      <w:numFmt w:val="lowerRoman"/>
      <w:lvlText w:val="%9."/>
      <w:lvlJc w:val="right"/>
      <w:pPr>
        <w:ind w:left="6109" w:hanging="180"/>
      </w:pPr>
    </w:lvl>
  </w:abstractNum>
  <w:abstractNum w:abstractNumId="23" w15:restartNumberingAfterBreak="0">
    <w:nsid w:val="52886B7F"/>
    <w:multiLevelType w:val="hybridMultilevel"/>
    <w:tmpl w:val="54AE009E"/>
    <w:lvl w:ilvl="0" w:tplc="3198D946">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54AA395C"/>
    <w:multiLevelType w:val="hybridMultilevel"/>
    <w:tmpl w:val="68749E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571E706E"/>
    <w:multiLevelType w:val="hybridMultilevel"/>
    <w:tmpl w:val="0D4A1AA4"/>
    <w:lvl w:ilvl="0" w:tplc="08070001">
      <w:start w:val="1"/>
      <w:numFmt w:val="bullet"/>
      <w:lvlText w:val=""/>
      <w:lvlJc w:val="left"/>
      <w:pPr>
        <w:ind w:left="1791" w:hanging="360"/>
      </w:pPr>
      <w:rPr>
        <w:rFonts w:ascii="Symbol" w:hAnsi="Symbol" w:hint="default"/>
      </w:rPr>
    </w:lvl>
    <w:lvl w:ilvl="1" w:tplc="08070003" w:tentative="1">
      <w:start w:val="1"/>
      <w:numFmt w:val="bullet"/>
      <w:lvlText w:val="o"/>
      <w:lvlJc w:val="left"/>
      <w:pPr>
        <w:ind w:left="2511" w:hanging="360"/>
      </w:pPr>
      <w:rPr>
        <w:rFonts w:ascii="Courier New" w:hAnsi="Courier New" w:cs="Courier New" w:hint="default"/>
      </w:rPr>
    </w:lvl>
    <w:lvl w:ilvl="2" w:tplc="08070005" w:tentative="1">
      <w:start w:val="1"/>
      <w:numFmt w:val="bullet"/>
      <w:lvlText w:val=""/>
      <w:lvlJc w:val="left"/>
      <w:pPr>
        <w:ind w:left="3231" w:hanging="360"/>
      </w:pPr>
      <w:rPr>
        <w:rFonts w:ascii="Wingdings" w:hAnsi="Wingdings" w:hint="default"/>
      </w:rPr>
    </w:lvl>
    <w:lvl w:ilvl="3" w:tplc="08070001" w:tentative="1">
      <w:start w:val="1"/>
      <w:numFmt w:val="bullet"/>
      <w:lvlText w:val=""/>
      <w:lvlJc w:val="left"/>
      <w:pPr>
        <w:ind w:left="3951" w:hanging="360"/>
      </w:pPr>
      <w:rPr>
        <w:rFonts w:ascii="Symbol" w:hAnsi="Symbol" w:hint="default"/>
      </w:rPr>
    </w:lvl>
    <w:lvl w:ilvl="4" w:tplc="08070003" w:tentative="1">
      <w:start w:val="1"/>
      <w:numFmt w:val="bullet"/>
      <w:lvlText w:val="o"/>
      <w:lvlJc w:val="left"/>
      <w:pPr>
        <w:ind w:left="4671" w:hanging="360"/>
      </w:pPr>
      <w:rPr>
        <w:rFonts w:ascii="Courier New" w:hAnsi="Courier New" w:cs="Courier New" w:hint="default"/>
      </w:rPr>
    </w:lvl>
    <w:lvl w:ilvl="5" w:tplc="08070005" w:tentative="1">
      <w:start w:val="1"/>
      <w:numFmt w:val="bullet"/>
      <w:lvlText w:val=""/>
      <w:lvlJc w:val="left"/>
      <w:pPr>
        <w:ind w:left="5391" w:hanging="360"/>
      </w:pPr>
      <w:rPr>
        <w:rFonts w:ascii="Wingdings" w:hAnsi="Wingdings" w:hint="default"/>
      </w:rPr>
    </w:lvl>
    <w:lvl w:ilvl="6" w:tplc="08070001" w:tentative="1">
      <w:start w:val="1"/>
      <w:numFmt w:val="bullet"/>
      <w:lvlText w:val=""/>
      <w:lvlJc w:val="left"/>
      <w:pPr>
        <w:ind w:left="6111" w:hanging="360"/>
      </w:pPr>
      <w:rPr>
        <w:rFonts w:ascii="Symbol" w:hAnsi="Symbol" w:hint="default"/>
      </w:rPr>
    </w:lvl>
    <w:lvl w:ilvl="7" w:tplc="08070003" w:tentative="1">
      <w:start w:val="1"/>
      <w:numFmt w:val="bullet"/>
      <w:lvlText w:val="o"/>
      <w:lvlJc w:val="left"/>
      <w:pPr>
        <w:ind w:left="6831" w:hanging="360"/>
      </w:pPr>
      <w:rPr>
        <w:rFonts w:ascii="Courier New" w:hAnsi="Courier New" w:cs="Courier New" w:hint="default"/>
      </w:rPr>
    </w:lvl>
    <w:lvl w:ilvl="8" w:tplc="08070005" w:tentative="1">
      <w:start w:val="1"/>
      <w:numFmt w:val="bullet"/>
      <w:lvlText w:val=""/>
      <w:lvlJc w:val="left"/>
      <w:pPr>
        <w:ind w:left="7551" w:hanging="360"/>
      </w:pPr>
      <w:rPr>
        <w:rFonts w:ascii="Wingdings" w:hAnsi="Wingdings" w:hint="default"/>
      </w:rPr>
    </w:lvl>
  </w:abstractNum>
  <w:abstractNum w:abstractNumId="26" w15:restartNumberingAfterBreak="0">
    <w:nsid w:val="5B4063CF"/>
    <w:multiLevelType w:val="hybridMultilevel"/>
    <w:tmpl w:val="77206F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5EDA0C70"/>
    <w:multiLevelType w:val="hybridMultilevel"/>
    <w:tmpl w:val="FDCC453E"/>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0DA5A78"/>
    <w:multiLevelType w:val="hybridMultilevel"/>
    <w:tmpl w:val="0ECAB4A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6506601F"/>
    <w:multiLevelType w:val="hybridMultilevel"/>
    <w:tmpl w:val="9B4A15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5640361"/>
    <w:multiLevelType w:val="hybridMultilevel"/>
    <w:tmpl w:val="94D89B9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8221E03"/>
    <w:multiLevelType w:val="hybridMultilevel"/>
    <w:tmpl w:val="91CE08FA"/>
    <w:lvl w:ilvl="0" w:tplc="581C870A">
      <w:start w:val="1"/>
      <w:numFmt w:val="lowerLetter"/>
      <w:lvlText w:val="%1)"/>
      <w:lvlJc w:val="left"/>
      <w:pPr>
        <w:ind w:left="349" w:hanging="360"/>
      </w:pPr>
      <w:rPr>
        <w:rFonts w:hint="default"/>
      </w:rPr>
    </w:lvl>
    <w:lvl w:ilvl="1" w:tplc="04070019" w:tentative="1">
      <w:start w:val="1"/>
      <w:numFmt w:val="lowerLetter"/>
      <w:lvlText w:val="%2."/>
      <w:lvlJc w:val="left"/>
      <w:pPr>
        <w:ind w:left="1069" w:hanging="360"/>
      </w:pPr>
    </w:lvl>
    <w:lvl w:ilvl="2" w:tplc="0407001B" w:tentative="1">
      <w:start w:val="1"/>
      <w:numFmt w:val="lowerRoman"/>
      <w:lvlText w:val="%3."/>
      <w:lvlJc w:val="right"/>
      <w:pPr>
        <w:ind w:left="1789" w:hanging="180"/>
      </w:pPr>
    </w:lvl>
    <w:lvl w:ilvl="3" w:tplc="0407000F" w:tentative="1">
      <w:start w:val="1"/>
      <w:numFmt w:val="decimal"/>
      <w:lvlText w:val="%4."/>
      <w:lvlJc w:val="left"/>
      <w:pPr>
        <w:ind w:left="2509" w:hanging="360"/>
      </w:pPr>
    </w:lvl>
    <w:lvl w:ilvl="4" w:tplc="04070019" w:tentative="1">
      <w:start w:val="1"/>
      <w:numFmt w:val="lowerLetter"/>
      <w:lvlText w:val="%5."/>
      <w:lvlJc w:val="left"/>
      <w:pPr>
        <w:ind w:left="3229" w:hanging="360"/>
      </w:pPr>
    </w:lvl>
    <w:lvl w:ilvl="5" w:tplc="0407001B" w:tentative="1">
      <w:start w:val="1"/>
      <w:numFmt w:val="lowerRoman"/>
      <w:lvlText w:val="%6."/>
      <w:lvlJc w:val="right"/>
      <w:pPr>
        <w:ind w:left="3949" w:hanging="180"/>
      </w:pPr>
    </w:lvl>
    <w:lvl w:ilvl="6" w:tplc="0407000F" w:tentative="1">
      <w:start w:val="1"/>
      <w:numFmt w:val="decimal"/>
      <w:lvlText w:val="%7."/>
      <w:lvlJc w:val="left"/>
      <w:pPr>
        <w:ind w:left="4669" w:hanging="360"/>
      </w:pPr>
    </w:lvl>
    <w:lvl w:ilvl="7" w:tplc="04070019" w:tentative="1">
      <w:start w:val="1"/>
      <w:numFmt w:val="lowerLetter"/>
      <w:lvlText w:val="%8."/>
      <w:lvlJc w:val="left"/>
      <w:pPr>
        <w:ind w:left="5389" w:hanging="360"/>
      </w:pPr>
    </w:lvl>
    <w:lvl w:ilvl="8" w:tplc="0407001B" w:tentative="1">
      <w:start w:val="1"/>
      <w:numFmt w:val="lowerRoman"/>
      <w:lvlText w:val="%9."/>
      <w:lvlJc w:val="right"/>
      <w:pPr>
        <w:ind w:left="6109" w:hanging="180"/>
      </w:pPr>
    </w:lvl>
  </w:abstractNum>
  <w:abstractNum w:abstractNumId="32" w15:restartNumberingAfterBreak="0">
    <w:nsid w:val="736965AC"/>
    <w:multiLevelType w:val="hybridMultilevel"/>
    <w:tmpl w:val="79BCBC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79B02A01"/>
    <w:multiLevelType w:val="hybridMultilevel"/>
    <w:tmpl w:val="68CA643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7EE857CB"/>
    <w:multiLevelType w:val="hybridMultilevel"/>
    <w:tmpl w:val="764CD39C"/>
    <w:lvl w:ilvl="0" w:tplc="581C870A">
      <w:start w:val="1"/>
      <w:numFmt w:val="lowerLetter"/>
      <w:lvlText w:val="%1)"/>
      <w:lvlJc w:val="left"/>
      <w:pPr>
        <w:ind w:left="349" w:hanging="360"/>
      </w:pPr>
      <w:rPr>
        <w:rFonts w:hint="default"/>
      </w:rPr>
    </w:lvl>
    <w:lvl w:ilvl="1" w:tplc="04070019" w:tentative="1">
      <w:start w:val="1"/>
      <w:numFmt w:val="lowerLetter"/>
      <w:lvlText w:val="%2."/>
      <w:lvlJc w:val="left"/>
      <w:pPr>
        <w:ind w:left="1069" w:hanging="360"/>
      </w:pPr>
    </w:lvl>
    <w:lvl w:ilvl="2" w:tplc="0407001B" w:tentative="1">
      <w:start w:val="1"/>
      <w:numFmt w:val="lowerRoman"/>
      <w:lvlText w:val="%3."/>
      <w:lvlJc w:val="right"/>
      <w:pPr>
        <w:ind w:left="1789" w:hanging="180"/>
      </w:pPr>
    </w:lvl>
    <w:lvl w:ilvl="3" w:tplc="0407000F" w:tentative="1">
      <w:start w:val="1"/>
      <w:numFmt w:val="decimal"/>
      <w:lvlText w:val="%4."/>
      <w:lvlJc w:val="left"/>
      <w:pPr>
        <w:ind w:left="2509" w:hanging="360"/>
      </w:pPr>
    </w:lvl>
    <w:lvl w:ilvl="4" w:tplc="04070019" w:tentative="1">
      <w:start w:val="1"/>
      <w:numFmt w:val="lowerLetter"/>
      <w:lvlText w:val="%5."/>
      <w:lvlJc w:val="left"/>
      <w:pPr>
        <w:ind w:left="3229" w:hanging="360"/>
      </w:pPr>
    </w:lvl>
    <w:lvl w:ilvl="5" w:tplc="0407001B" w:tentative="1">
      <w:start w:val="1"/>
      <w:numFmt w:val="lowerRoman"/>
      <w:lvlText w:val="%6."/>
      <w:lvlJc w:val="right"/>
      <w:pPr>
        <w:ind w:left="3949" w:hanging="180"/>
      </w:pPr>
    </w:lvl>
    <w:lvl w:ilvl="6" w:tplc="0407000F" w:tentative="1">
      <w:start w:val="1"/>
      <w:numFmt w:val="decimal"/>
      <w:lvlText w:val="%7."/>
      <w:lvlJc w:val="left"/>
      <w:pPr>
        <w:ind w:left="4669" w:hanging="360"/>
      </w:pPr>
    </w:lvl>
    <w:lvl w:ilvl="7" w:tplc="04070019" w:tentative="1">
      <w:start w:val="1"/>
      <w:numFmt w:val="lowerLetter"/>
      <w:lvlText w:val="%8."/>
      <w:lvlJc w:val="left"/>
      <w:pPr>
        <w:ind w:left="5389" w:hanging="360"/>
      </w:pPr>
    </w:lvl>
    <w:lvl w:ilvl="8" w:tplc="0407001B" w:tentative="1">
      <w:start w:val="1"/>
      <w:numFmt w:val="lowerRoman"/>
      <w:lvlText w:val="%9."/>
      <w:lvlJc w:val="right"/>
      <w:pPr>
        <w:ind w:left="6109" w:hanging="180"/>
      </w:pPr>
    </w:lvl>
  </w:abstractNum>
  <w:num w:numId="1">
    <w:abstractNumId w:val="13"/>
  </w:num>
  <w:num w:numId="2">
    <w:abstractNumId w:val="1"/>
  </w:num>
  <w:num w:numId="3">
    <w:abstractNumId w:val="23"/>
  </w:num>
  <w:num w:numId="4">
    <w:abstractNumId w:val="17"/>
  </w:num>
  <w:num w:numId="5">
    <w:abstractNumId w:val="19"/>
  </w:num>
  <w:num w:numId="6">
    <w:abstractNumId w:val="30"/>
  </w:num>
  <w:num w:numId="7">
    <w:abstractNumId w:val="11"/>
  </w:num>
  <w:num w:numId="8">
    <w:abstractNumId w:val="4"/>
  </w:num>
  <w:num w:numId="9">
    <w:abstractNumId w:val="33"/>
  </w:num>
  <w:num w:numId="10">
    <w:abstractNumId w:val="6"/>
  </w:num>
  <w:num w:numId="11">
    <w:abstractNumId w:val="28"/>
  </w:num>
  <w:num w:numId="12">
    <w:abstractNumId w:val="24"/>
  </w:num>
  <w:num w:numId="13">
    <w:abstractNumId w:val="8"/>
  </w:num>
  <w:num w:numId="14">
    <w:abstractNumId w:val="3"/>
  </w:num>
  <w:num w:numId="15">
    <w:abstractNumId w:val="14"/>
  </w:num>
  <w:num w:numId="16">
    <w:abstractNumId w:val="32"/>
  </w:num>
  <w:num w:numId="17">
    <w:abstractNumId w:val="0"/>
  </w:num>
  <w:num w:numId="18">
    <w:abstractNumId w:val="12"/>
  </w:num>
  <w:num w:numId="19">
    <w:abstractNumId w:val="25"/>
  </w:num>
  <w:num w:numId="20">
    <w:abstractNumId w:val="20"/>
  </w:num>
  <w:num w:numId="21">
    <w:abstractNumId w:val="29"/>
  </w:num>
  <w:num w:numId="22">
    <w:abstractNumId w:val="16"/>
  </w:num>
  <w:num w:numId="23">
    <w:abstractNumId w:val="9"/>
  </w:num>
  <w:num w:numId="24">
    <w:abstractNumId w:val="21"/>
  </w:num>
  <w:num w:numId="25">
    <w:abstractNumId w:val="15"/>
  </w:num>
  <w:num w:numId="26">
    <w:abstractNumId w:val="26"/>
  </w:num>
  <w:num w:numId="27">
    <w:abstractNumId w:val="5"/>
  </w:num>
  <w:num w:numId="28">
    <w:abstractNumId w:val="18"/>
  </w:num>
  <w:num w:numId="29">
    <w:abstractNumId w:val="10"/>
  </w:num>
  <w:num w:numId="30">
    <w:abstractNumId w:val="31"/>
  </w:num>
  <w:num w:numId="31">
    <w:abstractNumId w:val="7"/>
  </w:num>
  <w:num w:numId="32">
    <w:abstractNumId w:val="34"/>
  </w:num>
  <w:num w:numId="33">
    <w:abstractNumId w:val="22"/>
  </w:num>
  <w:num w:numId="34">
    <w:abstractNumId w:val="2"/>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BCC"/>
    <w:rsid w:val="00000DF1"/>
    <w:rsid w:val="00007CD2"/>
    <w:rsid w:val="00010824"/>
    <w:rsid w:val="00015B2A"/>
    <w:rsid w:val="000177A3"/>
    <w:rsid w:val="00024E3C"/>
    <w:rsid w:val="00027EFA"/>
    <w:rsid w:val="00042372"/>
    <w:rsid w:val="00045193"/>
    <w:rsid w:val="00050DEE"/>
    <w:rsid w:val="0005114E"/>
    <w:rsid w:val="00051160"/>
    <w:rsid w:val="00052218"/>
    <w:rsid w:val="00055707"/>
    <w:rsid w:val="00060495"/>
    <w:rsid w:val="00061EC2"/>
    <w:rsid w:val="00075FA8"/>
    <w:rsid w:val="00077FBF"/>
    <w:rsid w:val="00097A4E"/>
    <w:rsid w:val="000A1A2F"/>
    <w:rsid w:val="000A668D"/>
    <w:rsid w:val="000B37C7"/>
    <w:rsid w:val="000B614F"/>
    <w:rsid w:val="000B6B82"/>
    <w:rsid w:val="000B7CD6"/>
    <w:rsid w:val="000C1715"/>
    <w:rsid w:val="000C5408"/>
    <w:rsid w:val="000D52E5"/>
    <w:rsid w:val="000E3548"/>
    <w:rsid w:val="000F1614"/>
    <w:rsid w:val="000F4E14"/>
    <w:rsid w:val="000F79EF"/>
    <w:rsid w:val="000F7A9F"/>
    <w:rsid w:val="00101725"/>
    <w:rsid w:val="00105C00"/>
    <w:rsid w:val="001126A8"/>
    <w:rsid w:val="00117C2E"/>
    <w:rsid w:val="00120416"/>
    <w:rsid w:val="001243ED"/>
    <w:rsid w:val="00131000"/>
    <w:rsid w:val="001355C5"/>
    <w:rsid w:val="00136AA4"/>
    <w:rsid w:val="00136D87"/>
    <w:rsid w:val="001377B2"/>
    <w:rsid w:val="00140CC4"/>
    <w:rsid w:val="00141EFA"/>
    <w:rsid w:val="00142BA6"/>
    <w:rsid w:val="00150D7D"/>
    <w:rsid w:val="00152272"/>
    <w:rsid w:val="001636EF"/>
    <w:rsid w:val="001744B3"/>
    <w:rsid w:val="0017459A"/>
    <w:rsid w:val="00174CF6"/>
    <w:rsid w:val="00177C75"/>
    <w:rsid w:val="00180C03"/>
    <w:rsid w:val="00185F69"/>
    <w:rsid w:val="00194253"/>
    <w:rsid w:val="00194EE4"/>
    <w:rsid w:val="001970D6"/>
    <w:rsid w:val="001A0BBB"/>
    <w:rsid w:val="001A1558"/>
    <w:rsid w:val="001A4519"/>
    <w:rsid w:val="001A5C77"/>
    <w:rsid w:val="001B1F2B"/>
    <w:rsid w:val="001C0E62"/>
    <w:rsid w:val="001C5694"/>
    <w:rsid w:val="001C58B4"/>
    <w:rsid w:val="001D6FD5"/>
    <w:rsid w:val="001E0927"/>
    <w:rsid w:val="001E30E4"/>
    <w:rsid w:val="001E6D03"/>
    <w:rsid w:val="001F1C00"/>
    <w:rsid w:val="001F6F17"/>
    <w:rsid w:val="002002DC"/>
    <w:rsid w:val="00201FCD"/>
    <w:rsid w:val="00202146"/>
    <w:rsid w:val="00204688"/>
    <w:rsid w:val="00223F21"/>
    <w:rsid w:val="0023100A"/>
    <w:rsid w:val="00232939"/>
    <w:rsid w:val="00233008"/>
    <w:rsid w:val="00245CA3"/>
    <w:rsid w:val="00252DA9"/>
    <w:rsid w:val="00270862"/>
    <w:rsid w:val="002805D8"/>
    <w:rsid w:val="002817D5"/>
    <w:rsid w:val="002A2664"/>
    <w:rsid w:val="002A5B3F"/>
    <w:rsid w:val="002A5F29"/>
    <w:rsid w:val="002B5B54"/>
    <w:rsid w:val="002C32D9"/>
    <w:rsid w:val="002C685E"/>
    <w:rsid w:val="002D2E09"/>
    <w:rsid w:val="002E0606"/>
    <w:rsid w:val="002F33A5"/>
    <w:rsid w:val="002F387E"/>
    <w:rsid w:val="002F513C"/>
    <w:rsid w:val="002F7B8B"/>
    <w:rsid w:val="00300F42"/>
    <w:rsid w:val="00305D63"/>
    <w:rsid w:val="003141A7"/>
    <w:rsid w:val="00320C59"/>
    <w:rsid w:val="00320F81"/>
    <w:rsid w:val="00321CB7"/>
    <w:rsid w:val="00321E62"/>
    <w:rsid w:val="003263B4"/>
    <w:rsid w:val="0032725D"/>
    <w:rsid w:val="00327FD1"/>
    <w:rsid w:val="00332834"/>
    <w:rsid w:val="003355AF"/>
    <w:rsid w:val="003364AB"/>
    <w:rsid w:val="00337E18"/>
    <w:rsid w:val="0034290F"/>
    <w:rsid w:val="00346CE3"/>
    <w:rsid w:val="0037441E"/>
    <w:rsid w:val="00375E43"/>
    <w:rsid w:val="003833E9"/>
    <w:rsid w:val="00396B9C"/>
    <w:rsid w:val="003A1C1A"/>
    <w:rsid w:val="003B0200"/>
    <w:rsid w:val="003C14CD"/>
    <w:rsid w:val="003C54B9"/>
    <w:rsid w:val="003D208E"/>
    <w:rsid w:val="003E17D3"/>
    <w:rsid w:val="003E26E3"/>
    <w:rsid w:val="003E5E47"/>
    <w:rsid w:val="003E7472"/>
    <w:rsid w:val="00402EEA"/>
    <w:rsid w:val="00403BD2"/>
    <w:rsid w:val="00412CFD"/>
    <w:rsid w:val="00426715"/>
    <w:rsid w:val="004358D3"/>
    <w:rsid w:val="004359E9"/>
    <w:rsid w:val="00440EE9"/>
    <w:rsid w:val="0044739E"/>
    <w:rsid w:val="004516E8"/>
    <w:rsid w:val="004535ED"/>
    <w:rsid w:val="004550CE"/>
    <w:rsid w:val="00455CE6"/>
    <w:rsid w:val="00474570"/>
    <w:rsid w:val="00481C9F"/>
    <w:rsid w:val="00487932"/>
    <w:rsid w:val="004A1612"/>
    <w:rsid w:val="004A190E"/>
    <w:rsid w:val="004A5A36"/>
    <w:rsid w:val="004A6754"/>
    <w:rsid w:val="004A692D"/>
    <w:rsid w:val="004C721D"/>
    <w:rsid w:val="004D386A"/>
    <w:rsid w:val="004D70ED"/>
    <w:rsid w:val="004E0C02"/>
    <w:rsid w:val="004E33CC"/>
    <w:rsid w:val="004E427D"/>
    <w:rsid w:val="004E5AC4"/>
    <w:rsid w:val="004E7459"/>
    <w:rsid w:val="004F3338"/>
    <w:rsid w:val="004F6FB6"/>
    <w:rsid w:val="00501ACC"/>
    <w:rsid w:val="00503773"/>
    <w:rsid w:val="005120CE"/>
    <w:rsid w:val="00513B9F"/>
    <w:rsid w:val="005144E5"/>
    <w:rsid w:val="00515638"/>
    <w:rsid w:val="00515B84"/>
    <w:rsid w:val="00517D16"/>
    <w:rsid w:val="005303BF"/>
    <w:rsid w:val="00532374"/>
    <w:rsid w:val="00533766"/>
    <w:rsid w:val="00533C32"/>
    <w:rsid w:val="005466E7"/>
    <w:rsid w:val="005503BC"/>
    <w:rsid w:val="0055094C"/>
    <w:rsid w:val="005634EF"/>
    <w:rsid w:val="00566C62"/>
    <w:rsid w:val="00567CE6"/>
    <w:rsid w:val="005739C3"/>
    <w:rsid w:val="00576CE9"/>
    <w:rsid w:val="00580937"/>
    <w:rsid w:val="00584902"/>
    <w:rsid w:val="00591103"/>
    <w:rsid w:val="0059182A"/>
    <w:rsid w:val="00594D6B"/>
    <w:rsid w:val="00597626"/>
    <w:rsid w:val="005A579F"/>
    <w:rsid w:val="005B10CF"/>
    <w:rsid w:val="005C15DC"/>
    <w:rsid w:val="005C47B1"/>
    <w:rsid w:val="005C6C85"/>
    <w:rsid w:val="005C70E0"/>
    <w:rsid w:val="005D75F4"/>
    <w:rsid w:val="005F2DEC"/>
    <w:rsid w:val="005F6377"/>
    <w:rsid w:val="00600482"/>
    <w:rsid w:val="00601F8E"/>
    <w:rsid w:val="0060548E"/>
    <w:rsid w:val="00611B55"/>
    <w:rsid w:val="0061225B"/>
    <w:rsid w:val="00614D9E"/>
    <w:rsid w:val="00616C54"/>
    <w:rsid w:val="00617CF5"/>
    <w:rsid w:val="00620FE8"/>
    <w:rsid w:val="00625441"/>
    <w:rsid w:val="00627A12"/>
    <w:rsid w:val="0064084C"/>
    <w:rsid w:val="006408BA"/>
    <w:rsid w:val="00646C83"/>
    <w:rsid w:val="00651642"/>
    <w:rsid w:val="0066011E"/>
    <w:rsid w:val="00665479"/>
    <w:rsid w:val="00670FEA"/>
    <w:rsid w:val="006731A2"/>
    <w:rsid w:val="00685742"/>
    <w:rsid w:val="006919B4"/>
    <w:rsid w:val="0069359A"/>
    <w:rsid w:val="006A7847"/>
    <w:rsid w:val="006B2DB6"/>
    <w:rsid w:val="006B31E0"/>
    <w:rsid w:val="006B7B43"/>
    <w:rsid w:val="006C183F"/>
    <w:rsid w:val="006C7B94"/>
    <w:rsid w:val="006D3EB5"/>
    <w:rsid w:val="006D5099"/>
    <w:rsid w:val="006E69A6"/>
    <w:rsid w:val="006F16CF"/>
    <w:rsid w:val="006F3A09"/>
    <w:rsid w:val="006F406F"/>
    <w:rsid w:val="00700137"/>
    <w:rsid w:val="00700BD8"/>
    <w:rsid w:val="00701039"/>
    <w:rsid w:val="0070153C"/>
    <w:rsid w:val="007112D3"/>
    <w:rsid w:val="007129E0"/>
    <w:rsid w:val="0071752E"/>
    <w:rsid w:val="007203B6"/>
    <w:rsid w:val="00721E40"/>
    <w:rsid w:val="00724D3D"/>
    <w:rsid w:val="00727ADE"/>
    <w:rsid w:val="00733246"/>
    <w:rsid w:val="00740575"/>
    <w:rsid w:val="007467F2"/>
    <w:rsid w:val="007473DA"/>
    <w:rsid w:val="0075057C"/>
    <w:rsid w:val="007562DE"/>
    <w:rsid w:val="00760CB8"/>
    <w:rsid w:val="0076121E"/>
    <w:rsid w:val="0076478A"/>
    <w:rsid w:val="0077775B"/>
    <w:rsid w:val="007923BE"/>
    <w:rsid w:val="007A2532"/>
    <w:rsid w:val="007A2EB4"/>
    <w:rsid w:val="007A5FAC"/>
    <w:rsid w:val="007A6D76"/>
    <w:rsid w:val="007B0BD2"/>
    <w:rsid w:val="007B1861"/>
    <w:rsid w:val="007B18E5"/>
    <w:rsid w:val="007B305F"/>
    <w:rsid w:val="007B7991"/>
    <w:rsid w:val="007C1F07"/>
    <w:rsid w:val="007C2F7C"/>
    <w:rsid w:val="007C34BC"/>
    <w:rsid w:val="007C3B91"/>
    <w:rsid w:val="007C5B47"/>
    <w:rsid w:val="007D0959"/>
    <w:rsid w:val="007D14AA"/>
    <w:rsid w:val="007D292D"/>
    <w:rsid w:val="007D2B3B"/>
    <w:rsid w:val="007D2BF9"/>
    <w:rsid w:val="007D31FB"/>
    <w:rsid w:val="007D4E78"/>
    <w:rsid w:val="007E3406"/>
    <w:rsid w:val="007E3734"/>
    <w:rsid w:val="007F1291"/>
    <w:rsid w:val="007F4C16"/>
    <w:rsid w:val="007F6E72"/>
    <w:rsid w:val="00800DD6"/>
    <w:rsid w:val="00806908"/>
    <w:rsid w:val="008071F5"/>
    <w:rsid w:val="00811407"/>
    <w:rsid w:val="00812DCB"/>
    <w:rsid w:val="00815213"/>
    <w:rsid w:val="00815A64"/>
    <w:rsid w:val="0082010F"/>
    <w:rsid w:val="008207F3"/>
    <w:rsid w:val="00825A29"/>
    <w:rsid w:val="0084116D"/>
    <w:rsid w:val="0084306F"/>
    <w:rsid w:val="00843F92"/>
    <w:rsid w:val="008507BC"/>
    <w:rsid w:val="00854AE6"/>
    <w:rsid w:val="00860E78"/>
    <w:rsid w:val="0086227D"/>
    <w:rsid w:val="00862315"/>
    <w:rsid w:val="008703CA"/>
    <w:rsid w:val="008714F3"/>
    <w:rsid w:val="00875632"/>
    <w:rsid w:val="00883D9B"/>
    <w:rsid w:val="00891F70"/>
    <w:rsid w:val="00892B86"/>
    <w:rsid w:val="00893F0A"/>
    <w:rsid w:val="0089447D"/>
    <w:rsid w:val="008A0C57"/>
    <w:rsid w:val="008A26F8"/>
    <w:rsid w:val="008A3DCE"/>
    <w:rsid w:val="008A3F8B"/>
    <w:rsid w:val="008A580D"/>
    <w:rsid w:val="008A6B7D"/>
    <w:rsid w:val="008B3BCC"/>
    <w:rsid w:val="008B4147"/>
    <w:rsid w:val="008B7219"/>
    <w:rsid w:val="008C0334"/>
    <w:rsid w:val="008C0E87"/>
    <w:rsid w:val="008C4633"/>
    <w:rsid w:val="008E6CDF"/>
    <w:rsid w:val="008F237D"/>
    <w:rsid w:val="008F2578"/>
    <w:rsid w:val="008F4DCA"/>
    <w:rsid w:val="009047A3"/>
    <w:rsid w:val="00907EFA"/>
    <w:rsid w:val="00913A81"/>
    <w:rsid w:val="009150DA"/>
    <w:rsid w:val="009158BE"/>
    <w:rsid w:val="0091650B"/>
    <w:rsid w:val="009403DD"/>
    <w:rsid w:val="009415BE"/>
    <w:rsid w:val="009658C0"/>
    <w:rsid w:val="00970C52"/>
    <w:rsid w:val="00972350"/>
    <w:rsid w:val="00975190"/>
    <w:rsid w:val="00976895"/>
    <w:rsid w:val="009807A0"/>
    <w:rsid w:val="009844A0"/>
    <w:rsid w:val="0098592F"/>
    <w:rsid w:val="00991E15"/>
    <w:rsid w:val="009C3B79"/>
    <w:rsid w:val="009C450F"/>
    <w:rsid w:val="009C47DB"/>
    <w:rsid w:val="009D2409"/>
    <w:rsid w:val="009D265E"/>
    <w:rsid w:val="009D3CE5"/>
    <w:rsid w:val="009E1414"/>
    <w:rsid w:val="009E4105"/>
    <w:rsid w:val="009E4602"/>
    <w:rsid w:val="009F5DAA"/>
    <w:rsid w:val="009F7B8E"/>
    <w:rsid w:val="00A001AC"/>
    <w:rsid w:val="00A04346"/>
    <w:rsid w:val="00A06D0E"/>
    <w:rsid w:val="00A14965"/>
    <w:rsid w:val="00A2666C"/>
    <w:rsid w:val="00A3149D"/>
    <w:rsid w:val="00A33BB8"/>
    <w:rsid w:val="00A4056C"/>
    <w:rsid w:val="00A50DEF"/>
    <w:rsid w:val="00A51472"/>
    <w:rsid w:val="00A72CD3"/>
    <w:rsid w:val="00A73D6D"/>
    <w:rsid w:val="00A76133"/>
    <w:rsid w:val="00A87066"/>
    <w:rsid w:val="00A93C63"/>
    <w:rsid w:val="00A94A61"/>
    <w:rsid w:val="00A95BB5"/>
    <w:rsid w:val="00A95CCD"/>
    <w:rsid w:val="00AA3525"/>
    <w:rsid w:val="00AA4772"/>
    <w:rsid w:val="00AB4053"/>
    <w:rsid w:val="00AB6329"/>
    <w:rsid w:val="00AC5648"/>
    <w:rsid w:val="00AC7827"/>
    <w:rsid w:val="00AD375A"/>
    <w:rsid w:val="00AE1F20"/>
    <w:rsid w:val="00AE3528"/>
    <w:rsid w:val="00AE6BE7"/>
    <w:rsid w:val="00AE6F7F"/>
    <w:rsid w:val="00AF183F"/>
    <w:rsid w:val="00AF1DE9"/>
    <w:rsid w:val="00B00B05"/>
    <w:rsid w:val="00B010D4"/>
    <w:rsid w:val="00B03151"/>
    <w:rsid w:val="00B04501"/>
    <w:rsid w:val="00B100F8"/>
    <w:rsid w:val="00B13B68"/>
    <w:rsid w:val="00B16C9D"/>
    <w:rsid w:val="00B32DA3"/>
    <w:rsid w:val="00B34E5A"/>
    <w:rsid w:val="00B37A8D"/>
    <w:rsid w:val="00B44FE4"/>
    <w:rsid w:val="00B50682"/>
    <w:rsid w:val="00B5736F"/>
    <w:rsid w:val="00B62FB3"/>
    <w:rsid w:val="00B65483"/>
    <w:rsid w:val="00B66896"/>
    <w:rsid w:val="00B720DC"/>
    <w:rsid w:val="00B73004"/>
    <w:rsid w:val="00B7661B"/>
    <w:rsid w:val="00B8443C"/>
    <w:rsid w:val="00B856A5"/>
    <w:rsid w:val="00B877B3"/>
    <w:rsid w:val="00B921EF"/>
    <w:rsid w:val="00B95345"/>
    <w:rsid w:val="00BA6664"/>
    <w:rsid w:val="00BA6F7D"/>
    <w:rsid w:val="00BA76B8"/>
    <w:rsid w:val="00BB0630"/>
    <w:rsid w:val="00BB6FE1"/>
    <w:rsid w:val="00BC1CE0"/>
    <w:rsid w:val="00BD6B30"/>
    <w:rsid w:val="00BD7B05"/>
    <w:rsid w:val="00BE4799"/>
    <w:rsid w:val="00BE64FF"/>
    <w:rsid w:val="00C02371"/>
    <w:rsid w:val="00C02441"/>
    <w:rsid w:val="00C062C3"/>
    <w:rsid w:val="00C06804"/>
    <w:rsid w:val="00C42CAC"/>
    <w:rsid w:val="00C444B1"/>
    <w:rsid w:val="00C458ED"/>
    <w:rsid w:val="00C463B4"/>
    <w:rsid w:val="00C5002B"/>
    <w:rsid w:val="00C624FB"/>
    <w:rsid w:val="00C76A8C"/>
    <w:rsid w:val="00C8064B"/>
    <w:rsid w:val="00C80CA7"/>
    <w:rsid w:val="00C8255E"/>
    <w:rsid w:val="00C85CD3"/>
    <w:rsid w:val="00C936AC"/>
    <w:rsid w:val="00C976F6"/>
    <w:rsid w:val="00C97C3D"/>
    <w:rsid w:val="00C97CAD"/>
    <w:rsid w:val="00CA2B80"/>
    <w:rsid w:val="00CB0A79"/>
    <w:rsid w:val="00CB0EE9"/>
    <w:rsid w:val="00CB46F9"/>
    <w:rsid w:val="00CC6C04"/>
    <w:rsid w:val="00CC7A66"/>
    <w:rsid w:val="00CD2F83"/>
    <w:rsid w:val="00CD479E"/>
    <w:rsid w:val="00CD765B"/>
    <w:rsid w:val="00CE2323"/>
    <w:rsid w:val="00CE5B35"/>
    <w:rsid w:val="00CF19D5"/>
    <w:rsid w:val="00CF35AA"/>
    <w:rsid w:val="00CF7FD2"/>
    <w:rsid w:val="00D003E6"/>
    <w:rsid w:val="00D0067C"/>
    <w:rsid w:val="00D06A06"/>
    <w:rsid w:val="00D13425"/>
    <w:rsid w:val="00D23997"/>
    <w:rsid w:val="00D3628B"/>
    <w:rsid w:val="00D41FE0"/>
    <w:rsid w:val="00D447DF"/>
    <w:rsid w:val="00D44A60"/>
    <w:rsid w:val="00D52AA5"/>
    <w:rsid w:val="00D56C10"/>
    <w:rsid w:val="00D6232B"/>
    <w:rsid w:val="00D64E73"/>
    <w:rsid w:val="00D72A25"/>
    <w:rsid w:val="00D86C1B"/>
    <w:rsid w:val="00DA3203"/>
    <w:rsid w:val="00DA4B12"/>
    <w:rsid w:val="00DA70DF"/>
    <w:rsid w:val="00DB1BD4"/>
    <w:rsid w:val="00DB3917"/>
    <w:rsid w:val="00DC1578"/>
    <w:rsid w:val="00DC4430"/>
    <w:rsid w:val="00DC522B"/>
    <w:rsid w:val="00DF1F32"/>
    <w:rsid w:val="00DF2CD6"/>
    <w:rsid w:val="00DF317F"/>
    <w:rsid w:val="00DF361D"/>
    <w:rsid w:val="00E031F2"/>
    <w:rsid w:val="00E105AF"/>
    <w:rsid w:val="00E1330F"/>
    <w:rsid w:val="00E1541C"/>
    <w:rsid w:val="00E17671"/>
    <w:rsid w:val="00E26C66"/>
    <w:rsid w:val="00E35B1B"/>
    <w:rsid w:val="00E47B69"/>
    <w:rsid w:val="00E50C0E"/>
    <w:rsid w:val="00E56538"/>
    <w:rsid w:val="00E57D00"/>
    <w:rsid w:val="00E61D1D"/>
    <w:rsid w:val="00E63378"/>
    <w:rsid w:val="00E6524C"/>
    <w:rsid w:val="00E7209C"/>
    <w:rsid w:val="00E721A3"/>
    <w:rsid w:val="00E73E46"/>
    <w:rsid w:val="00E81224"/>
    <w:rsid w:val="00E81C71"/>
    <w:rsid w:val="00E83CF6"/>
    <w:rsid w:val="00E841B4"/>
    <w:rsid w:val="00E92F5B"/>
    <w:rsid w:val="00E9553C"/>
    <w:rsid w:val="00EA0355"/>
    <w:rsid w:val="00EA503D"/>
    <w:rsid w:val="00EA7114"/>
    <w:rsid w:val="00EA73CD"/>
    <w:rsid w:val="00EB1D13"/>
    <w:rsid w:val="00EB4AB6"/>
    <w:rsid w:val="00EC54FB"/>
    <w:rsid w:val="00ED2D7F"/>
    <w:rsid w:val="00ED3640"/>
    <w:rsid w:val="00ED4EF4"/>
    <w:rsid w:val="00ED5C14"/>
    <w:rsid w:val="00EE1F8F"/>
    <w:rsid w:val="00EF410E"/>
    <w:rsid w:val="00EF5ED6"/>
    <w:rsid w:val="00EF6618"/>
    <w:rsid w:val="00F13001"/>
    <w:rsid w:val="00F14040"/>
    <w:rsid w:val="00F339EC"/>
    <w:rsid w:val="00F340FC"/>
    <w:rsid w:val="00F3503B"/>
    <w:rsid w:val="00F363E6"/>
    <w:rsid w:val="00F40ADB"/>
    <w:rsid w:val="00F44E97"/>
    <w:rsid w:val="00F52EC7"/>
    <w:rsid w:val="00F53518"/>
    <w:rsid w:val="00F53E9A"/>
    <w:rsid w:val="00F5505C"/>
    <w:rsid w:val="00F57DBA"/>
    <w:rsid w:val="00F60190"/>
    <w:rsid w:val="00F60221"/>
    <w:rsid w:val="00F6555B"/>
    <w:rsid w:val="00F717DE"/>
    <w:rsid w:val="00F743A7"/>
    <w:rsid w:val="00F84FEC"/>
    <w:rsid w:val="00F85855"/>
    <w:rsid w:val="00F92905"/>
    <w:rsid w:val="00F95869"/>
    <w:rsid w:val="00FA21B3"/>
    <w:rsid w:val="00FA41B4"/>
    <w:rsid w:val="00FB3E1B"/>
    <w:rsid w:val="00FB3FC2"/>
    <w:rsid w:val="00FB5F78"/>
    <w:rsid w:val="00FB728E"/>
    <w:rsid w:val="00FC1D57"/>
    <w:rsid w:val="00FC379E"/>
    <w:rsid w:val="00FC6867"/>
    <w:rsid w:val="00FD0B47"/>
    <w:rsid w:val="00FD49C9"/>
    <w:rsid w:val="00FE0410"/>
    <w:rsid w:val="00FE1A12"/>
    <w:rsid w:val="00FF0C12"/>
    <w:rsid w:val="00FF74AF"/>
  </w:rsids>
  <m:mathPr>
    <m:mathFont m:val="Cambria Math"/>
    <m:brkBin m:val="before"/>
    <m:brkBinSub m:val="--"/>
    <m:smallFrac m:val="0"/>
    <m:dispDef/>
    <m:lMargin m:val="0"/>
    <m:rMargin m:val="0"/>
    <m:defJc m:val="centerGroup"/>
    <m:wrapIndent m:val="1440"/>
    <m:intLim m:val="subSup"/>
    <m:naryLim m:val="undOvr"/>
  </m:mathPr>
  <w:themeFontLang w:val="de-CH"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AB03C7C"/>
  <w15:docId w15:val="{4369C149-2C23-4F8E-9EDD-36778C621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2323"/>
    <w:pPr>
      <w:spacing w:line="280" w:lineRule="atLeast"/>
    </w:pPr>
    <w:rPr>
      <w:rFonts w:ascii="Arial" w:hAnsi="Arial" w:cs="Arial"/>
      <w:lang w:eastAsia="zh-TW"/>
    </w:rPr>
  </w:style>
  <w:style w:type="paragraph" w:styleId="berschrift1">
    <w:name w:val="heading 1"/>
    <w:basedOn w:val="Standard"/>
    <w:next w:val="Standard"/>
    <w:qFormat/>
    <w:rsid w:val="00FB3FC2"/>
    <w:pPr>
      <w:keepNext/>
      <w:outlineLvl w:val="0"/>
    </w:pPr>
    <w:rPr>
      <w:b/>
      <w:bCs/>
      <w:kern w:val="32"/>
    </w:rPr>
  </w:style>
  <w:style w:type="paragraph" w:styleId="berschrift2">
    <w:name w:val="heading 2"/>
    <w:basedOn w:val="Standard"/>
    <w:next w:val="Standard"/>
    <w:qFormat/>
    <w:rsid w:val="00FB3FC2"/>
    <w:pPr>
      <w:keepNext/>
      <w:outlineLvl w:val="1"/>
    </w:pPr>
    <w:rPr>
      <w:b/>
      <w:bCs/>
    </w:rPr>
  </w:style>
  <w:style w:type="paragraph" w:styleId="berschrift3">
    <w:name w:val="heading 3"/>
    <w:basedOn w:val="Standard"/>
    <w:next w:val="Standard"/>
    <w:qFormat/>
    <w:rsid w:val="00FB3FC2"/>
    <w:pPr>
      <w:keepNext/>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40CC4"/>
    <w:pPr>
      <w:tabs>
        <w:tab w:val="center" w:pos="4536"/>
        <w:tab w:val="right" w:pos="9072"/>
      </w:tabs>
    </w:pPr>
  </w:style>
  <w:style w:type="paragraph" w:styleId="Fuzeile">
    <w:name w:val="footer"/>
    <w:basedOn w:val="Standard"/>
    <w:rsid w:val="003D208E"/>
    <w:pPr>
      <w:tabs>
        <w:tab w:val="center" w:pos="4536"/>
        <w:tab w:val="right" w:pos="9072"/>
      </w:tabs>
      <w:spacing w:line="180" w:lineRule="exact"/>
    </w:pPr>
    <w:rPr>
      <w:sz w:val="15"/>
      <w:szCs w:val="15"/>
    </w:rPr>
  </w:style>
  <w:style w:type="table" w:styleId="Tabellenraster">
    <w:name w:val="Table Grid"/>
    <w:basedOn w:val="NormaleTabelle"/>
    <w:rsid w:val="00CE2323"/>
    <w:pPr>
      <w:spacing w:line="280" w:lineRule="atLeast"/>
    </w:pPr>
    <w:tblPr>
      <w:tblCellMar>
        <w:left w:w="0" w:type="dxa"/>
        <w:right w:w="0" w:type="dxa"/>
      </w:tblCellMar>
    </w:tblPr>
  </w:style>
  <w:style w:type="paragraph" w:customStyle="1" w:styleId="Universittseinheit">
    <w:name w:val="Universitätseinheit"/>
    <w:basedOn w:val="Standard"/>
    <w:rsid w:val="0084116D"/>
    <w:pPr>
      <w:spacing w:line="240" w:lineRule="exact"/>
    </w:pPr>
    <w:rPr>
      <w:b/>
      <w:bCs/>
    </w:rPr>
  </w:style>
  <w:style w:type="paragraph" w:customStyle="1" w:styleId="Absender">
    <w:name w:val="Absender"/>
    <w:basedOn w:val="Standard"/>
    <w:rsid w:val="0084116D"/>
    <w:pPr>
      <w:spacing w:line="180" w:lineRule="exact"/>
    </w:pPr>
    <w:rPr>
      <w:sz w:val="15"/>
      <w:szCs w:val="15"/>
    </w:rPr>
  </w:style>
  <w:style w:type="paragraph" w:customStyle="1" w:styleId="Betreff">
    <w:name w:val="Betreff"/>
    <w:basedOn w:val="Standard"/>
    <w:rsid w:val="003D208E"/>
    <w:rPr>
      <w:b/>
      <w:bCs/>
    </w:rPr>
  </w:style>
  <w:style w:type="paragraph" w:customStyle="1" w:styleId="Adresse">
    <w:name w:val="Adresse"/>
    <w:basedOn w:val="Standard"/>
    <w:rsid w:val="00F3503B"/>
    <w:pPr>
      <w:ind w:right="1985"/>
    </w:pPr>
  </w:style>
  <w:style w:type="paragraph" w:customStyle="1" w:styleId="Untereinheit">
    <w:name w:val="Untereinheit"/>
    <w:basedOn w:val="Universittseinheit"/>
    <w:rsid w:val="002A5F29"/>
    <w:rPr>
      <w:b w:val="0"/>
      <w:bCs w:val="0"/>
    </w:rPr>
  </w:style>
  <w:style w:type="paragraph" w:styleId="Sprechblasentext">
    <w:name w:val="Balloon Text"/>
    <w:basedOn w:val="Standard"/>
    <w:link w:val="SprechblasentextZchn"/>
    <w:rsid w:val="00D06A0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D06A06"/>
    <w:rPr>
      <w:rFonts w:ascii="Tahoma" w:hAnsi="Tahoma" w:cs="Tahoma"/>
      <w:sz w:val="16"/>
      <w:szCs w:val="16"/>
      <w:lang w:eastAsia="zh-TW"/>
    </w:rPr>
  </w:style>
  <w:style w:type="paragraph" w:styleId="NurText">
    <w:name w:val="Plain Text"/>
    <w:basedOn w:val="Standard"/>
    <w:link w:val="NurTextZchn"/>
    <w:uiPriority w:val="99"/>
    <w:unhideWhenUsed/>
    <w:rsid w:val="008B3BCC"/>
    <w:pPr>
      <w:spacing w:line="240" w:lineRule="auto"/>
    </w:pPr>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8B3BCC"/>
    <w:rPr>
      <w:rFonts w:ascii="Calibri" w:eastAsiaTheme="minorHAnsi" w:hAnsi="Calibri" w:cstheme="minorBidi"/>
      <w:sz w:val="22"/>
      <w:szCs w:val="21"/>
      <w:lang w:eastAsia="en-US"/>
    </w:rPr>
  </w:style>
  <w:style w:type="character" w:styleId="Hyperlink">
    <w:name w:val="Hyperlink"/>
    <w:rsid w:val="008B3BCC"/>
    <w:rPr>
      <w:color w:val="0000FF"/>
      <w:u w:val="single"/>
    </w:rPr>
  </w:style>
  <w:style w:type="paragraph" w:styleId="Listenabsatz">
    <w:name w:val="List Paragraph"/>
    <w:basedOn w:val="Standard"/>
    <w:uiPriority w:val="34"/>
    <w:qFormat/>
    <w:rsid w:val="009D265E"/>
    <w:pPr>
      <w:ind w:left="720"/>
      <w:contextualSpacing/>
    </w:pPr>
  </w:style>
  <w:style w:type="paragraph" w:styleId="Funotentext">
    <w:name w:val="footnote text"/>
    <w:basedOn w:val="Standard"/>
    <w:link w:val="FunotentextZchn"/>
    <w:rsid w:val="001377B2"/>
    <w:pPr>
      <w:spacing w:line="240" w:lineRule="auto"/>
    </w:pPr>
  </w:style>
  <w:style w:type="character" w:customStyle="1" w:styleId="FunotentextZchn">
    <w:name w:val="Fußnotentext Zchn"/>
    <w:basedOn w:val="Absatz-Standardschriftart"/>
    <w:link w:val="Funotentext"/>
    <w:rsid w:val="001377B2"/>
    <w:rPr>
      <w:rFonts w:ascii="Arial" w:hAnsi="Arial" w:cs="Arial"/>
      <w:lang w:eastAsia="zh-TW"/>
    </w:rPr>
  </w:style>
  <w:style w:type="character" w:styleId="Funotenzeichen">
    <w:name w:val="footnote reference"/>
    <w:basedOn w:val="Absatz-Standardschriftart"/>
    <w:rsid w:val="001377B2"/>
    <w:rPr>
      <w:vertAlign w:val="superscript"/>
    </w:rPr>
  </w:style>
  <w:style w:type="character" w:styleId="Kommentarzeichen">
    <w:name w:val="annotation reference"/>
    <w:basedOn w:val="Absatz-Standardschriftart"/>
    <w:uiPriority w:val="99"/>
    <w:semiHidden/>
    <w:unhideWhenUsed/>
    <w:rsid w:val="007923BE"/>
    <w:rPr>
      <w:sz w:val="18"/>
      <w:szCs w:val="18"/>
    </w:rPr>
  </w:style>
  <w:style w:type="paragraph" w:styleId="Kommentartext">
    <w:name w:val="annotation text"/>
    <w:basedOn w:val="Standard"/>
    <w:link w:val="KommentartextZchn"/>
    <w:uiPriority w:val="99"/>
    <w:semiHidden/>
    <w:unhideWhenUsed/>
    <w:rsid w:val="007923BE"/>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7923BE"/>
    <w:rPr>
      <w:rFonts w:ascii="Arial" w:hAnsi="Arial" w:cs="Arial"/>
      <w:sz w:val="24"/>
      <w:szCs w:val="24"/>
      <w:lang w:eastAsia="zh-TW"/>
    </w:rPr>
  </w:style>
  <w:style w:type="paragraph" w:styleId="Kommentarthema">
    <w:name w:val="annotation subject"/>
    <w:basedOn w:val="Kommentartext"/>
    <w:next w:val="Kommentartext"/>
    <w:link w:val="KommentarthemaZchn"/>
    <w:semiHidden/>
    <w:unhideWhenUsed/>
    <w:rsid w:val="007923BE"/>
    <w:rPr>
      <w:b/>
      <w:bCs/>
      <w:sz w:val="20"/>
      <w:szCs w:val="20"/>
    </w:rPr>
  </w:style>
  <w:style w:type="character" w:customStyle="1" w:styleId="KommentarthemaZchn">
    <w:name w:val="Kommentarthema Zchn"/>
    <w:basedOn w:val="KommentartextZchn"/>
    <w:link w:val="Kommentarthema"/>
    <w:semiHidden/>
    <w:rsid w:val="007923BE"/>
    <w:rPr>
      <w:rFonts w:ascii="Arial" w:hAnsi="Arial" w:cs="Arial"/>
      <w:b/>
      <w:bCs/>
      <w:sz w:val="24"/>
      <w:szCs w:val="24"/>
      <w:lang w:eastAsia="zh-TW"/>
    </w:rPr>
  </w:style>
  <w:style w:type="character" w:styleId="BesuchterLink">
    <w:name w:val="FollowedHyperlink"/>
    <w:basedOn w:val="Absatz-Standardschriftart"/>
    <w:semiHidden/>
    <w:unhideWhenUsed/>
    <w:rsid w:val="0017459A"/>
    <w:rPr>
      <w:color w:val="800080" w:themeColor="followedHyperlink"/>
      <w:u w:val="single"/>
    </w:rPr>
  </w:style>
  <w:style w:type="paragraph" w:styleId="KeinLeerraum">
    <w:name w:val="No Spacing"/>
    <w:uiPriority w:val="1"/>
    <w:qFormat/>
    <w:rsid w:val="00B16C9D"/>
    <w:pPr>
      <w:jc w:val="both"/>
    </w:pPr>
    <w:rPr>
      <w:rFonts w:ascii="Calibri" w:eastAsia="Calibri" w:hAnsi="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51344">
      <w:bodyDiv w:val="1"/>
      <w:marLeft w:val="0"/>
      <w:marRight w:val="0"/>
      <w:marTop w:val="0"/>
      <w:marBottom w:val="0"/>
      <w:divBdr>
        <w:top w:val="none" w:sz="0" w:space="0" w:color="auto"/>
        <w:left w:val="none" w:sz="0" w:space="0" w:color="auto"/>
        <w:bottom w:val="none" w:sz="0" w:space="0" w:color="auto"/>
        <w:right w:val="none" w:sz="0" w:space="0" w:color="auto"/>
      </w:divBdr>
    </w:div>
    <w:div w:id="623973522">
      <w:bodyDiv w:val="1"/>
      <w:marLeft w:val="0"/>
      <w:marRight w:val="0"/>
      <w:marTop w:val="0"/>
      <w:marBottom w:val="0"/>
      <w:divBdr>
        <w:top w:val="none" w:sz="0" w:space="0" w:color="auto"/>
        <w:left w:val="none" w:sz="0" w:space="0" w:color="auto"/>
        <w:bottom w:val="none" w:sz="0" w:space="0" w:color="auto"/>
        <w:right w:val="none" w:sz="0" w:space="0" w:color="auto"/>
      </w:divBdr>
    </w:div>
    <w:div w:id="914975123">
      <w:bodyDiv w:val="1"/>
      <w:marLeft w:val="0"/>
      <w:marRight w:val="0"/>
      <w:marTop w:val="0"/>
      <w:marBottom w:val="0"/>
      <w:divBdr>
        <w:top w:val="none" w:sz="0" w:space="0" w:color="auto"/>
        <w:left w:val="none" w:sz="0" w:space="0" w:color="auto"/>
        <w:bottom w:val="none" w:sz="0" w:space="0" w:color="auto"/>
        <w:right w:val="none" w:sz="0" w:space="0" w:color="auto"/>
      </w:divBdr>
    </w:div>
    <w:div w:id="976253396">
      <w:bodyDiv w:val="1"/>
      <w:marLeft w:val="0"/>
      <w:marRight w:val="0"/>
      <w:marTop w:val="0"/>
      <w:marBottom w:val="0"/>
      <w:divBdr>
        <w:top w:val="none" w:sz="0" w:space="0" w:color="auto"/>
        <w:left w:val="none" w:sz="0" w:space="0" w:color="auto"/>
        <w:bottom w:val="none" w:sz="0" w:space="0" w:color="auto"/>
        <w:right w:val="none" w:sz="0" w:space="0" w:color="auto"/>
      </w:divBdr>
    </w:div>
    <w:div w:id="208949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a.baumann@sbfi.admin.c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snf.ch/SiteCollectionDocuments/Anhang_XII_Ausfuehrungsreglement_Beitragsreglement.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http://www.actionuni.ch" TargetMode="External"/><Relationship Id="rId2" Type="http://schemas.openxmlformats.org/officeDocument/2006/relationships/hyperlink" Target="mailto:president@actionuni.ch" TargetMode="External"/><Relationship Id="rId1" Type="http://schemas.openxmlformats.org/officeDocument/2006/relationships/image" Target="media/image2.jpeg"/><Relationship Id="rId5" Type="http://schemas.openxmlformats.org/officeDocument/2006/relationships/hyperlink" Target="http://www.actionuni.ch" TargetMode="External"/><Relationship Id="rId4" Type="http://schemas.openxmlformats.org/officeDocument/2006/relationships/hyperlink" Target="mailto:president@actionuni.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ESZ_Dokumente\VAUZ\Kommunikation\Vorlagen\Brief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0E337-D413-4575-8A0D-926423F29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Brief_Vorlage</Template>
  <TotalTime>0</TotalTime>
  <Pages>2</Pages>
  <Words>520</Words>
  <Characters>3752</Characters>
  <Application>Microsoft Office Word</Application>
  <DocSecurity>4</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t:lpstr>
      <vt:lpstr>Brief</vt:lpstr>
    </vt:vector>
  </TitlesOfParts>
  <Company>Universität Zürich</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creator>georg.winterberger</dc:creator>
  <dc:description>Vorlage uzh_brief_d MSO2003 v1 6.5.2010</dc:description>
  <cp:lastModifiedBy>Baumann Christina SBFI</cp:lastModifiedBy>
  <cp:revision>2</cp:revision>
  <cp:lastPrinted>2019-03-11T07:28:00Z</cp:lastPrinted>
  <dcterms:created xsi:type="dcterms:W3CDTF">2019-03-11T07:28:00Z</dcterms:created>
  <dcterms:modified xsi:type="dcterms:W3CDTF">2019-03-11T07:28:00Z</dcterms:modified>
</cp:coreProperties>
</file>